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585"/>
      </w:tblGrid>
      <w:tr w:rsidR="007807E5" w:rsidRPr="007807E5" w:rsidTr="008F5BAE">
        <w:trPr>
          <w:trHeight w:val="944"/>
          <w:jc w:val="center"/>
        </w:trPr>
        <w:tc>
          <w:tcPr>
            <w:tcW w:w="10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F290E" w:rsidRPr="007807E5" w:rsidRDefault="004F290E" w:rsidP="001236F4">
            <w:pPr>
              <w:suppressAutoHyphens/>
              <w:spacing w:line="360" w:lineRule="auto"/>
              <w:jc w:val="center"/>
              <w:rPr>
                <w:rFonts w:ascii="Verdana" w:eastAsia="Times New Roman" w:hAnsi="Verdana"/>
                <w:b/>
                <w:spacing w:val="30"/>
                <w:kern w:val="1"/>
                <w:sz w:val="22"/>
                <w:szCs w:val="22"/>
                <w:lang w:eastAsia="ar-SA"/>
              </w:rPr>
            </w:pPr>
            <w:bookmarkStart w:id="0" w:name="_GoBack"/>
            <w:r w:rsidRPr="007807E5">
              <w:rPr>
                <w:rFonts w:ascii="Verdana" w:eastAsia="Times New Roman" w:hAnsi="Verdana"/>
                <w:b/>
                <w:spacing w:val="30"/>
                <w:kern w:val="1"/>
                <w:sz w:val="22"/>
                <w:szCs w:val="22"/>
                <w:lang w:eastAsia="ar-SA"/>
              </w:rPr>
              <w:t>FORMULARZ OFERTY</w:t>
            </w:r>
          </w:p>
        </w:tc>
      </w:tr>
    </w:tbl>
    <w:p w:rsidR="004F290E" w:rsidRPr="007807E5" w:rsidRDefault="004F290E" w:rsidP="001236F4">
      <w:pPr>
        <w:spacing w:line="360" w:lineRule="auto"/>
        <w:jc w:val="right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GMINA KOSTOMŁOTY</w:t>
      </w:r>
    </w:p>
    <w:p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ul. Ślężna 2</w:t>
      </w:r>
    </w:p>
    <w:p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55-311 Kostomłoty</w:t>
      </w:r>
    </w:p>
    <w:p w:rsidR="004F290E" w:rsidRPr="007807E5" w:rsidRDefault="004F290E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OFERTA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Nawiązując do ogłoszenia o zamówieniu w postępowaniu o udzielenie zamówienia publicznego prowadzonym w trybie przetargu nieograniczonego na: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 (nr zadania nadany przez Zamawiającego:</w:t>
      </w:r>
      <w:r w:rsidR="005472E5" w:rsidRPr="007807E5">
        <w:t xml:space="preserve"> </w:t>
      </w:r>
      <w:r w:rsidR="005472E5" w:rsidRPr="007807E5">
        <w:rPr>
          <w:rFonts w:ascii="Verdana" w:hAnsi="Verdana"/>
          <w:sz w:val="18"/>
          <w:szCs w:val="18"/>
        </w:rPr>
        <w:t>PIFZ.271.22.20</w:t>
      </w:r>
      <w:r w:rsidR="00244F12">
        <w:rPr>
          <w:rFonts w:ascii="Verdana" w:hAnsi="Verdana"/>
          <w:sz w:val="18"/>
          <w:szCs w:val="18"/>
        </w:rPr>
        <w:t xml:space="preserve">20 </w:t>
      </w:r>
      <w:r w:rsidR="005472E5" w:rsidRPr="007807E5">
        <w:rPr>
          <w:rFonts w:ascii="Verdana" w:hAnsi="Verdana"/>
          <w:sz w:val="18"/>
          <w:szCs w:val="18"/>
        </w:rPr>
        <w:t>PW</w:t>
      </w:r>
      <w:r w:rsidRPr="007807E5">
        <w:rPr>
          <w:rFonts w:ascii="Verdana" w:hAnsi="Verdana"/>
          <w:sz w:val="18"/>
          <w:szCs w:val="18"/>
        </w:rPr>
        <w:t>)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4"/>
      </w:tblGrid>
      <w:tr w:rsidR="005132FC" w:rsidRPr="007807E5" w:rsidTr="00AD1D9A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5132F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eastAsia="Times New Roman" w:hAnsi="Verdana"/>
          <w:b/>
          <w:sz w:val="18"/>
          <w:szCs w:val="18"/>
        </w:rPr>
        <w:t>MY NIŻEJ PODPISANI</w:t>
      </w:r>
    </w:p>
    <w:p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SKŁADAMY OFERTĘ</w:t>
      </w:r>
      <w:r w:rsidRPr="007807E5">
        <w:rPr>
          <w:rFonts w:ascii="Verdana" w:hAnsi="Verdana"/>
          <w:sz w:val="18"/>
          <w:szCs w:val="18"/>
        </w:rPr>
        <w:t xml:space="preserve"> na wykonanie przedmiotu zamówienia zgodnie ze specyfikacją istotnych warunków zamówienia.</w:t>
      </w:r>
    </w:p>
    <w:p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 xml:space="preserve">OŚWIADCZAMY, </w:t>
      </w:r>
      <w:r w:rsidRPr="007807E5">
        <w:rPr>
          <w:rFonts w:ascii="Verdana" w:hAnsi="Verdana"/>
          <w:sz w:val="18"/>
          <w:szCs w:val="18"/>
        </w:rPr>
        <w:t xml:space="preserve">że zapoznaliśmy się ze specyfikacją istotnych warunków zamówienia (SIWZ) oraz wyjaśnieniami i zmianami SIWZ przekazanymi przez Zamawiającego i uznajemy się za związanych określonymi w nich </w:t>
      </w:r>
      <w:r w:rsidR="00C0660B" w:rsidRPr="007807E5">
        <w:rPr>
          <w:rFonts w:ascii="Verdana" w:hAnsi="Verdana"/>
          <w:sz w:val="18"/>
          <w:szCs w:val="18"/>
        </w:rPr>
        <w:t>warunkami</w:t>
      </w:r>
      <w:r w:rsidRPr="007807E5">
        <w:rPr>
          <w:rFonts w:ascii="Verdana" w:hAnsi="Verdana"/>
          <w:sz w:val="18"/>
          <w:szCs w:val="18"/>
        </w:rPr>
        <w:t>.</w:t>
      </w:r>
    </w:p>
    <w:p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OFERUJEMY</w:t>
      </w:r>
      <w:r w:rsidRPr="007807E5">
        <w:rPr>
          <w:rFonts w:ascii="Verdana" w:hAnsi="Verdana"/>
          <w:iCs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wykonanie przedmiotu zamówienia za cenę brutto (łącznie z podatkiem VAT):</w:t>
      </w:r>
    </w:p>
    <w:p w:rsidR="004F290E" w:rsidRDefault="004F290E" w:rsidP="001236F4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________złotych (słownie złotych: _________________________________).</w:t>
      </w:r>
    </w:p>
    <w:p w:rsidR="00F969A8" w:rsidRPr="00F969A8" w:rsidRDefault="00F969A8" w:rsidP="00F969A8">
      <w:pPr>
        <w:spacing w:line="360" w:lineRule="auto"/>
        <w:rPr>
          <w:rFonts w:ascii="Verdana" w:hAnsi="Verdana"/>
          <w:b/>
          <w:sz w:val="18"/>
          <w:szCs w:val="18"/>
        </w:rPr>
      </w:pPr>
      <w:r w:rsidRPr="00F969A8">
        <w:rPr>
          <w:rFonts w:ascii="Verdana" w:hAnsi="Verdana"/>
          <w:b/>
          <w:sz w:val="18"/>
          <w:szCs w:val="18"/>
        </w:rPr>
        <w:t>3A.</w:t>
      </w:r>
      <w:r>
        <w:rPr>
          <w:rFonts w:ascii="Verdana" w:hAnsi="Verdana"/>
          <w:b/>
          <w:sz w:val="18"/>
          <w:szCs w:val="18"/>
        </w:rPr>
        <w:t xml:space="preserve"> </w:t>
      </w:r>
      <w:r w:rsidRPr="00F969A8">
        <w:rPr>
          <w:rFonts w:ascii="Verdana" w:hAnsi="Verdana"/>
          <w:b/>
          <w:sz w:val="18"/>
          <w:szCs w:val="18"/>
        </w:rPr>
        <w:t xml:space="preserve">WYKAZ INSTALACJI do których przekazywane będą odpady komunalne od właścicieli </w:t>
      </w:r>
      <w:r>
        <w:rPr>
          <w:rFonts w:ascii="Verdana" w:hAnsi="Verdana"/>
          <w:b/>
          <w:sz w:val="18"/>
          <w:szCs w:val="18"/>
        </w:rPr>
        <w:t xml:space="preserve">    </w:t>
      </w:r>
      <w:r w:rsidRPr="00F969A8">
        <w:rPr>
          <w:rFonts w:ascii="Verdana" w:hAnsi="Verdana"/>
          <w:b/>
          <w:sz w:val="18"/>
          <w:szCs w:val="18"/>
        </w:rPr>
        <w:t xml:space="preserve">nieruchomości: </w:t>
      </w:r>
    </w:p>
    <w:p w:rsidR="00F969A8" w:rsidRPr="00F969A8" w:rsidRDefault="00F969A8" w:rsidP="00F969A8">
      <w:pPr>
        <w:spacing w:line="360" w:lineRule="auto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10349" w:type="dxa"/>
        <w:tblInd w:w="-318" w:type="dxa"/>
        <w:tblLook w:val="04A0"/>
      </w:tblPr>
      <w:tblGrid>
        <w:gridCol w:w="2916"/>
        <w:gridCol w:w="2220"/>
        <w:gridCol w:w="2213"/>
        <w:gridCol w:w="3000"/>
      </w:tblGrid>
      <w:tr w:rsidR="00F969A8" w:rsidTr="000A7AEA">
        <w:trPr>
          <w:trHeight w:val="485"/>
        </w:trPr>
        <w:tc>
          <w:tcPr>
            <w:tcW w:w="2916" w:type="dxa"/>
          </w:tcPr>
          <w:p w:rsidR="00F969A8" w:rsidRDefault="00F969A8" w:rsidP="000A7AEA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20" w:type="dxa"/>
          </w:tcPr>
          <w:p w:rsidR="00F969A8" w:rsidRDefault="00F969A8" w:rsidP="000A7AEA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odpadów (kod odpadów)</w:t>
            </w:r>
          </w:p>
        </w:tc>
        <w:tc>
          <w:tcPr>
            <w:tcW w:w="2213" w:type="dxa"/>
          </w:tcPr>
          <w:p w:rsidR="00F969A8" w:rsidRDefault="00F969A8" w:rsidP="000A7AEA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instalacji</w:t>
            </w:r>
          </w:p>
        </w:tc>
        <w:tc>
          <w:tcPr>
            <w:tcW w:w="3000" w:type="dxa"/>
          </w:tcPr>
          <w:p w:rsidR="00F969A8" w:rsidRDefault="00F969A8" w:rsidP="000A7AEA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podmiotu zarządzającego</w:t>
            </w:r>
          </w:p>
        </w:tc>
      </w:tr>
      <w:tr w:rsidR="00F969A8" w:rsidTr="000A7AEA">
        <w:tc>
          <w:tcPr>
            <w:tcW w:w="2916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A8" w:rsidTr="000A7AEA">
        <w:tc>
          <w:tcPr>
            <w:tcW w:w="2916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2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A8" w:rsidTr="000A7AEA">
        <w:tc>
          <w:tcPr>
            <w:tcW w:w="2916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2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F969A8" w:rsidRDefault="00F969A8" w:rsidP="000A7AEA">
            <w:pPr>
              <w:pStyle w:val="Bezodstpw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9A8" w:rsidRPr="00F969A8" w:rsidRDefault="00F969A8" w:rsidP="00F969A8">
      <w:pPr>
        <w:spacing w:line="360" w:lineRule="auto"/>
        <w:rPr>
          <w:rFonts w:ascii="Verdana" w:hAnsi="Verdana"/>
          <w:b/>
          <w:sz w:val="18"/>
          <w:szCs w:val="18"/>
        </w:rPr>
      </w:pPr>
      <w:r w:rsidRPr="00F969A8">
        <w:rPr>
          <w:rFonts w:ascii="Verdana" w:hAnsi="Verdana"/>
          <w:b/>
          <w:sz w:val="18"/>
          <w:szCs w:val="18"/>
        </w:rPr>
        <w:tab/>
      </w:r>
      <w:r w:rsidRPr="00F969A8">
        <w:rPr>
          <w:rFonts w:ascii="Verdana" w:hAnsi="Verdana"/>
          <w:b/>
          <w:sz w:val="18"/>
          <w:szCs w:val="18"/>
        </w:rPr>
        <w:tab/>
      </w:r>
      <w:r w:rsidRPr="00F969A8">
        <w:rPr>
          <w:rFonts w:ascii="Verdana" w:hAnsi="Verdana"/>
          <w:b/>
          <w:sz w:val="18"/>
          <w:szCs w:val="18"/>
        </w:rPr>
        <w:tab/>
      </w:r>
    </w:p>
    <w:p w:rsidR="00F969A8" w:rsidRPr="00F969A8" w:rsidRDefault="00F969A8" w:rsidP="00F969A8">
      <w:pPr>
        <w:spacing w:line="360" w:lineRule="auto"/>
        <w:rPr>
          <w:rFonts w:ascii="Verdana" w:hAnsi="Verdana"/>
          <w:b/>
          <w:sz w:val="18"/>
          <w:szCs w:val="18"/>
        </w:rPr>
      </w:pPr>
    </w:p>
    <w:p w:rsidR="00B44DF6" w:rsidRPr="007807E5" w:rsidRDefault="00B44DF6" w:rsidP="00B44DF6">
      <w:pPr>
        <w:spacing w:line="360" w:lineRule="auto"/>
        <w:ind w:left="567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 xml:space="preserve">zgodnie z Formularzem cenowym, </w:t>
      </w:r>
      <w:r w:rsidR="00A65ECA" w:rsidRPr="007807E5">
        <w:rPr>
          <w:rFonts w:ascii="Verdana" w:hAnsi="Verdana"/>
          <w:sz w:val="18"/>
          <w:szCs w:val="18"/>
        </w:rPr>
        <w:t xml:space="preserve">będącym treścią oferty i </w:t>
      </w:r>
      <w:r w:rsidRPr="007807E5">
        <w:rPr>
          <w:rFonts w:ascii="Verdana" w:hAnsi="Verdana"/>
          <w:sz w:val="18"/>
          <w:szCs w:val="18"/>
        </w:rPr>
        <w:t>stanowiącym Załącznik do oferty.</w:t>
      </w:r>
    </w:p>
    <w:p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CELEM OCENY</w:t>
      </w:r>
      <w:r w:rsidRPr="007807E5">
        <w:rPr>
          <w:rFonts w:ascii="Verdana" w:hAnsi="Verdana"/>
          <w:sz w:val="18"/>
          <w:szCs w:val="18"/>
        </w:rPr>
        <w:t xml:space="preserve"> naszej oferty w kryterium „Częstotliwość odbioru wskazanych odpadów” oferujemy częstotliwość odbioru </w:t>
      </w:r>
      <w:r w:rsidR="00B44DF6" w:rsidRPr="007807E5">
        <w:rPr>
          <w:rFonts w:ascii="Verdana" w:eastAsia="Calibri" w:hAnsi="Verdana"/>
          <w:sz w:val="18"/>
          <w:szCs w:val="18"/>
          <w:lang w:eastAsia="en-US"/>
        </w:rPr>
        <w:t>wskazanych odpadów</w:t>
      </w:r>
      <w:r w:rsidR="00B44DF6" w:rsidRPr="007807E5">
        <w:rPr>
          <w:rFonts w:ascii="Verdana" w:hAnsi="Verdana"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z terenu Gminy Kostomłoty: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3260"/>
        <w:gridCol w:w="1984"/>
        <w:gridCol w:w="1985"/>
      </w:tblGrid>
      <w:tr w:rsidR="007807E5" w:rsidRPr="007807E5" w:rsidTr="00B44DF6">
        <w:trPr>
          <w:jc w:val="center"/>
        </w:trPr>
        <w:tc>
          <w:tcPr>
            <w:tcW w:w="9918" w:type="dxa"/>
            <w:gridSpan w:val="4"/>
            <w:shd w:val="clear" w:color="auto" w:fill="auto"/>
          </w:tcPr>
          <w:p w:rsidR="005C03CB" w:rsidRPr="007807E5" w:rsidRDefault="005C03CB" w:rsidP="00B44DF6">
            <w:pPr>
              <w:spacing w:before="120" w:after="120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lastRenderedPageBreak/>
              <w:t>Punkty w kryterium oceny ofert „częstotliwość odbioru wskazanych odpadów”</w:t>
            </w:r>
          </w:p>
        </w:tc>
      </w:tr>
      <w:tr w:rsidR="007807E5" w:rsidRPr="007807E5" w:rsidTr="00B44DF6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5C03CB" w:rsidRPr="007807E5" w:rsidRDefault="005C03CB" w:rsidP="001236F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Rodzaj odpadów</w:t>
            </w:r>
          </w:p>
        </w:tc>
        <w:tc>
          <w:tcPr>
            <w:tcW w:w="3260" w:type="dxa"/>
            <w:shd w:val="clear" w:color="auto" w:fill="auto"/>
          </w:tcPr>
          <w:p w:rsidR="005C03CB" w:rsidRPr="007807E5" w:rsidRDefault="005C03CB" w:rsidP="001236F4">
            <w:pPr>
              <w:spacing w:line="360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t>Podstawowa częstotliwość odbierania wskazanych odpadów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03CB" w:rsidRPr="007807E5" w:rsidRDefault="005C03CB" w:rsidP="001236F4">
            <w:pPr>
              <w:spacing w:line="360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t>Częstotliwość oferowana przez Wykonawcę</w:t>
            </w:r>
          </w:p>
        </w:tc>
      </w:tr>
      <w:tr w:rsidR="007807E5" w:rsidRPr="007807E5" w:rsidTr="00B44DF6">
        <w:trPr>
          <w:jc w:val="center"/>
        </w:trPr>
        <w:tc>
          <w:tcPr>
            <w:tcW w:w="2689" w:type="dxa"/>
            <w:shd w:val="clear" w:color="auto" w:fill="auto"/>
          </w:tcPr>
          <w:p w:rsidR="005C03CB" w:rsidRPr="007807E5" w:rsidRDefault="00A05ED4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Zużyty sprzęt elektryczny i elektroniczny.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5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20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</w:tr>
      <w:tr w:rsidR="007807E5" w:rsidRPr="007807E5" w:rsidTr="00B44DF6">
        <w:trPr>
          <w:jc w:val="center"/>
        </w:trPr>
        <w:tc>
          <w:tcPr>
            <w:tcW w:w="2689" w:type="dxa"/>
            <w:shd w:val="clear" w:color="auto" w:fill="auto"/>
          </w:tcPr>
          <w:p w:rsidR="005C03CB" w:rsidRPr="007807E5" w:rsidRDefault="00B44DF6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Meble i inne odpady wielkogabarytowe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5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10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</w:tr>
      <w:tr w:rsidR="007807E5" w:rsidRPr="007807E5" w:rsidTr="00B44DF6">
        <w:trPr>
          <w:jc w:val="center"/>
        </w:trPr>
        <w:tc>
          <w:tcPr>
            <w:tcW w:w="2689" w:type="dxa"/>
            <w:shd w:val="clear" w:color="auto" w:fill="auto"/>
          </w:tcPr>
          <w:p w:rsidR="00101442" w:rsidRPr="007807E5" w:rsidRDefault="00101442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Zużyte opony.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5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10 pkt. </w:t>
            </w:r>
            <w:r w:rsidR="00F35B1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F35B1B">
              <w:rPr>
                <w:rFonts w:ascii="Calibri" w:hAnsi="Calibri"/>
              </w:rPr>
            </w:r>
            <w:r w:rsidR="00F35B1B">
              <w:rPr>
                <w:rFonts w:ascii="Calibri" w:hAnsi="Calibri"/>
              </w:rPr>
              <w:fldChar w:fldCharType="separate"/>
            </w:r>
            <w:r w:rsidR="00F35B1B" w:rsidRPr="007807E5">
              <w:rPr>
                <w:rFonts w:ascii="Calibri" w:hAnsi="Calibri"/>
              </w:rPr>
              <w:fldChar w:fldCharType="end"/>
            </w:r>
          </w:p>
        </w:tc>
      </w:tr>
    </w:tbl>
    <w:p w:rsidR="004F290E" w:rsidRPr="007807E5" w:rsidRDefault="004F290E" w:rsidP="00B44DF6">
      <w:pPr>
        <w:autoSpaceDE w:val="0"/>
        <w:spacing w:before="120" w:after="120" w:line="360" w:lineRule="auto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Zaznaczamy odpowiedni kwadrat odpowiadający zaoferowania odpowiedniej częstotliwości odbierania wskazan</w:t>
      </w:r>
      <w:r w:rsidR="005132FC" w:rsidRPr="007807E5">
        <w:rPr>
          <w:rFonts w:ascii="Verdana" w:hAnsi="Verdana"/>
          <w:b/>
          <w:sz w:val="18"/>
          <w:szCs w:val="18"/>
        </w:rPr>
        <w:t xml:space="preserve">ego rodzaju </w:t>
      </w:r>
      <w:r w:rsidRPr="007807E5">
        <w:rPr>
          <w:rFonts w:ascii="Verdana" w:hAnsi="Verdana"/>
          <w:b/>
          <w:sz w:val="18"/>
          <w:szCs w:val="18"/>
        </w:rPr>
        <w:t>odpadów komunalnych.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Oświadczam</w:t>
      </w:r>
      <w:r w:rsidRPr="007807E5">
        <w:rPr>
          <w:rFonts w:ascii="Verdana" w:hAnsi="Verdana"/>
          <w:bCs/>
          <w:sz w:val="18"/>
          <w:szCs w:val="18"/>
        </w:rPr>
        <w:t>, że całość zamówienia</w:t>
      </w:r>
      <w:r w:rsidRPr="007807E5">
        <w:rPr>
          <w:rFonts w:ascii="Verdana" w:hAnsi="Verdana"/>
          <w:bCs/>
          <w:sz w:val="18"/>
          <w:szCs w:val="18"/>
          <w:vertAlign w:val="superscript"/>
        </w:rPr>
        <w:t xml:space="preserve"> *)</w:t>
      </w:r>
      <w:r w:rsidRPr="007807E5">
        <w:rPr>
          <w:rFonts w:ascii="Verdana" w:hAnsi="Verdana"/>
          <w:bCs/>
          <w:sz w:val="18"/>
          <w:szCs w:val="18"/>
        </w:rPr>
        <w:t>:</w:t>
      </w:r>
    </w:p>
    <w:p w:rsidR="00C0660B" w:rsidRPr="007807E5" w:rsidRDefault="00F35B1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center"/>
        <w:rPr>
          <w:rFonts w:ascii="Verdana" w:hAnsi="Verdana"/>
          <w:sz w:val="18"/>
          <w:szCs w:val="18"/>
        </w:rPr>
      </w:pPr>
      <w:r w:rsidRPr="007807E5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Calibri" w:hAnsi="Calibri"/>
        </w:rPr>
        <w:instrText xml:space="preserve"> FORMCHECKBOX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Pr="007807E5">
        <w:rPr>
          <w:rFonts w:ascii="Calibri" w:hAnsi="Calibri"/>
        </w:rPr>
        <w:fldChar w:fldCharType="end"/>
      </w:r>
      <w:r w:rsidR="00C0660B" w:rsidRPr="007807E5">
        <w:rPr>
          <w:rFonts w:ascii="Calibri" w:hAnsi="Calibri"/>
        </w:rPr>
        <w:tab/>
      </w:r>
      <w:r w:rsidR="00C0660B" w:rsidRPr="007807E5">
        <w:rPr>
          <w:rFonts w:ascii="Verdana" w:hAnsi="Verdana"/>
          <w:sz w:val="18"/>
          <w:szCs w:val="18"/>
        </w:rPr>
        <w:t>wykonamy</w:t>
      </w:r>
      <w:r w:rsidR="00C0660B" w:rsidRPr="007807E5">
        <w:rPr>
          <w:rFonts w:ascii="Verdana" w:hAnsi="Verdana"/>
          <w:sz w:val="18"/>
          <w:szCs w:val="18"/>
        </w:rPr>
        <w:tab/>
      </w:r>
      <w:r w:rsidRPr="007807E5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Calibri" w:hAnsi="Calibri"/>
        </w:rPr>
        <w:instrText xml:space="preserve"> FORMCHECKBOX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Pr="007807E5">
        <w:rPr>
          <w:rFonts w:ascii="Calibri" w:hAnsi="Calibri"/>
        </w:rPr>
        <w:fldChar w:fldCharType="end"/>
      </w:r>
      <w:r w:rsidR="00C0660B" w:rsidRPr="007807E5">
        <w:rPr>
          <w:rFonts w:ascii="Calibri" w:hAnsi="Calibri"/>
        </w:rPr>
        <w:tab/>
      </w:r>
      <w:r w:rsidR="00C0660B" w:rsidRPr="007807E5">
        <w:rPr>
          <w:rFonts w:ascii="Verdana" w:hAnsi="Verdana"/>
          <w:sz w:val="18"/>
          <w:szCs w:val="18"/>
        </w:rPr>
        <w:t>nie wykonamy</w:t>
      </w:r>
    </w:p>
    <w:p w:rsidR="00C0660B" w:rsidRPr="007807E5" w:rsidRDefault="00C0660B" w:rsidP="001236F4">
      <w:pPr>
        <w:spacing w:line="360" w:lineRule="auto"/>
        <w:ind w:left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siłami własnymi.</w:t>
      </w:r>
    </w:p>
    <w:p w:rsidR="00C0660B" w:rsidRPr="007807E5" w:rsidRDefault="00C0660B" w:rsidP="001236F4">
      <w:pPr>
        <w:tabs>
          <w:tab w:val="num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bCs/>
          <w:sz w:val="18"/>
          <w:szCs w:val="18"/>
        </w:rPr>
        <w:t xml:space="preserve"> – właściwe oznaczyć</w:t>
      </w:r>
    </w:p>
    <w:p w:rsidR="00C0660B" w:rsidRPr="007807E5" w:rsidRDefault="00C0660B" w:rsidP="001236F4">
      <w:pPr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Wykonanie następujących części zamówienia, zamierzamy powierzyć podwykonawcom</w:t>
      </w:r>
      <w:r w:rsidRPr="007807E5">
        <w:rPr>
          <w:rFonts w:ascii="Verdana" w:hAnsi="Verdana"/>
          <w:b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sz w:val="18"/>
          <w:szCs w:val="18"/>
        </w:rPr>
        <w:t>:</w:t>
      </w:r>
    </w:p>
    <w:p w:rsidR="00C0660B" w:rsidRPr="007807E5" w:rsidRDefault="00C0660B" w:rsidP="00E23D5F">
      <w:pPr>
        <w:pStyle w:val="Akapitzlist"/>
        <w:numPr>
          <w:ilvl w:val="0"/>
          <w:numId w:val="21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Część zamówienia: ……………………………………………………………………………………………</w:t>
      </w:r>
    </w:p>
    <w:p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Firma podwykonawcy: ……………………………………………………………………………………………</w:t>
      </w:r>
    </w:p>
    <w:p w:rsidR="00C0660B" w:rsidRPr="007807E5" w:rsidRDefault="00C0660B" w:rsidP="00E23D5F">
      <w:pPr>
        <w:pStyle w:val="Akapitzlist"/>
        <w:numPr>
          <w:ilvl w:val="0"/>
          <w:numId w:val="21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Część zamówienia: ……………………………………………………………………………………………</w:t>
      </w:r>
    </w:p>
    <w:p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Firma podwykonawcy: ……………………………………………………………………………………………</w:t>
      </w:r>
    </w:p>
    <w:p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i/>
          <w:iCs/>
          <w:sz w:val="18"/>
          <w:szCs w:val="18"/>
        </w:rPr>
      </w:pPr>
      <w:r w:rsidRPr="007807E5">
        <w:rPr>
          <w:rFonts w:ascii="Verdana" w:hAnsi="Verdana"/>
          <w:i/>
          <w:i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i/>
          <w:iCs/>
          <w:sz w:val="18"/>
          <w:szCs w:val="18"/>
        </w:rPr>
        <w:t xml:space="preserve"> - Zapis realizuje postanowienie art. 36b ust. 1 ustawy Pzp. Wykonawca wypełnia, jeżeli są znani na etapie składania ofert.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 xml:space="preserve">Oświadczam, </w:t>
      </w:r>
      <w:r w:rsidRPr="007807E5">
        <w:rPr>
          <w:rFonts w:ascii="Verdana" w:hAnsi="Verdana"/>
          <w:sz w:val="18"/>
          <w:szCs w:val="18"/>
        </w:rPr>
        <w:t>zgodnie</w:t>
      </w:r>
      <w:r w:rsidRPr="007807E5">
        <w:rPr>
          <w:rFonts w:ascii="Verdana" w:hAnsi="Verdana"/>
          <w:bCs/>
          <w:sz w:val="18"/>
          <w:szCs w:val="18"/>
        </w:rPr>
        <w:t xml:space="preserve"> z art. 91 ust. 3a ustawy Pzp, że wybór oferty</w:t>
      </w:r>
      <w:r w:rsidRPr="007807E5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7807E5">
        <w:rPr>
          <w:rFonts w:ascii="Verdana" w:hAnsi="Verdana"/>
          <w:bCs/>
          <w:sz w:val="18"/>
          <w:szCs w:val="18"/>
        </w:rPr>
        <w:t>:</w:t>
      </w:r>
    </w:p>
    <w:p w:rsidR="00C0660B" w:rsidRPr="007807E5" w:rsidRDefault="00F35B1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</w:r>
      <w:r w:rsidR="00C0660B" w:rsidRPr="007807E5">
        <w:rPr>
          <w:rFonts w:ascii="Verdana" w:hAnsi="Verdana"/>
          <w:b/>
          <w:bCs/>
          <w:sz w:val="18"/>
          <w:szCs w:val="18"/>
        </w:rPr>
        <w:t>nie będzie</w:t>
      </w:r>
      <w:r w:rsidR="00C0660B" w:rsidRPr="007807E5">
        <w:rPr>
          <w:rFonts w:ascii="Verdana" w:hAnsi="Verdana"/>
          <w:sz w:val="18"/>
          <w:szCs w:val="18"/>
        </w:rPr>
        <w:t xml:space="preserve"> prowadził do powstania u Zamawiającego obowiązku podatkowego VAT.</w:t>
      </w:r>
    </w:p>
    <w:p w:rsidR="00C0660B" w:rsidRPr="007807E5" w:rsidRDefault="00F35B1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</w:r>
      <w:r w:rsidR="00C0660B" w:rsidRPr="007807E5">
        <w:rPr>
          <w:rFonts w:ascii="Verdana" w:hAnsi="Verdana"/>
          <w:b/>
          <w:bCs/>
          <w:sz w:val="18"/>
          <w:szCs w:val="18"/>
        </w:rPr>
        <w:t>będzie</w:t>
      </w:r>
      <w:r w:rsidR="00C0660B" w:rsidRPr="007807E5">
        <w:rPr>
          <w:rFonts w:ascii="Verdana" w:hAnsi="Verdana"/>
          <w:sz w:val="18"/>
          <w:szCs w:val="18"/>
        </w:rPr>
        <w:t xml:space="preserve"> prowadził do powstania u Zamawiającego obowiązku podatkowego VAT, i wskazuję:</w:t>
      </w:r>
    </w:p>
    <w:p w:rsidR="00C0660B" w:rsidRPr="007807E5" w:rsidRDefault="00C0660B" w:rsidP="00E23D5F">
      <w:pPr>
        <w:pStyle w:val="Akapitzlist"/>
        <w:numPr>
          <w:ilvl w:val="0"/>
          <w:numId w:val="22"/>
        </w:numPr>
        <w:tabs>
          <w:tab w:val="clear" w:pos="2340"/>
          <w:tab w:val="left" w:pos="1985"/>
        </w:tabs>
        <w:spacing w:line="360" w:lineRule="auto"/>
        <w:ind w:left="1985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nazwa (rodzaj) towaru lub usługi, których dostawa lub świadczenie będzie prowadzić do jego powstania: ………………………………………………………,</w:t>
      </w:r>
    </w:p>
    <w:p w:rsidR="00C0660B" w:rsidRPr="007807E5" w:rsidRDefault="00C0660B" w:rsidP="001236F4">
      <w:pPr>
        <w:tabs>
          <w:tab w:val="left" w:pos="1985"/>
        </w:tabs>
        <w:spacing w:line="360" w:lineRule="auto"/>
        <w:ind w:left="1985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Wartość towaru lub usługi, których dostawa lub świadczenie będzie prowadzić do jego powstania bez kwoty podatku: ………………………………………………………</w:t>
      </w:r>
    </w:p>
    <w:p w:rsidR="00C0660B" w:rsidRPr="007807E5" w:rsidRDefault="00C0660B" w:rsidP="00E23D5F">
      <w:pPr>
        <w:pStyle w:val="Akapitzlist"/>
        <w:numPr>
          <w:ilvl w:val="0"/>
          <w:numId w:val="22"/>
        </w:numPr>
        <w:tabs>
          <w:tab w:val="clear" w:pos="2340"/>
          <w:tab w:val="left" w:pos="1985"/>
        </w:tabs>
        <w:spacing w:line="360" w:lineRule="auto"/>
        <w:ind w:left="1985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nazwa (rodzaj) towaru lub usługi, których dostawa lub świadczenie będzie prowadzić do jego powstania: ………………………………………………………,</w:t>
      </w:r>
    </w:p>
    <w:p w:rsidR="00C0660B" w:rsidRPr="007807E5" w:rsidRDefault="00C0660B" w:rsidP="001236F4">
      <w:pPr>
        <w:tabs>
          <w:tab w:val="left" w:pos="1985"/>
        </w:tabs>
        <w:spacing w:line="360" w:lineRule="auto"/>
        <w:ind w:left="1985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Wartość towaru lub usługi, których dostawa lub świadczenie będzie prowadzić do jego powstania bez kwoty podatku: ………………………………………………………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Oświadczam, że należymy do sektora małych i średnich przedsiębiorstw</w:t>
      </w:r>
      <w:r w:rsidRPr="007807E5"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7807E5">
        <w:rPr>
          <w:rFonts w:ascii="Verdana" w:hAnsi="Verdana"/>
          <w:sz w:val="18"/>
          <w:szCs w:val="18"/>
        </w:rPr>
        <w:t>:</w:t>
      </w:r>
    </w:p>
    <w:p w:rsidR="00C0660B" w:rsidRPr="007807E5" w:rsidRDefault="00F35B1B" w:rsidP="001236F4">
      <w:pPr>
        <w:tabs>
          <w:tab w:val="left" w:pos="567"/>
          <w:tab w:val="left" w:pos="2835"/>
          <w:tab w:val="left" w:pos="3402"/>
        </w:tabs>
        <w:spacing w:line="360" w:lineRule="auto"/>
        <w:jc w:val="center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  <w:t>tak</w:t>
      </w:r>
      <w:r w:rsidR="00C0660B" w:rsidRPr="007807E5">
        <w:rPr>
          <w:rFonts w:ascii="Verdana" w:hAnsi="Verdana"/>
          <w:sz w:val="18"/>
          <w:szCs w:val="18"/>
        </w:rPr>
        <w:tab/>
      </w: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  <w:t>nie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lastRenderedPageBreak/>
        <w:t xml:space="preserve">Oświadczamy, że </w:t>
      </w:r>
      <w:r w:rsidRPr="007807E5">
        <w:rPr>
          <w:rFonts w:ascii="Verdana" w:hAnsi="Verdana"/>
          <w:sz w:val="18"/>
          <w:szCs w:val="18"/>
        </w:rPr>
        <w:t>jesteśmy</w:t>
      </w:r>
      <w:r w:rsidRPr="007807E5">
        <w:rPr>
          <w:rFonts w:ascii="Verdana" w:hAnsi="Verdana"/>
          <w:bCs/>
          <w:sz w:val="18"/>
          <w:szCs w:val="18"/>
        </w:rPr>
        <w:t xml:space="preserve"> związani ofertą przez czas wskazany w SIWZ tj. 60 dni od upływu ostatecznego terminu składania ofert.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W przypadku uznania złożonej oferty za najkorzystniejszą zobowiązuję się zawrzeć umowę w miejscu i terminie wskazanym przez Zamawiającego.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Nie uczestniczę jako Wykonawca w jakiejkolwiek innej ofercie złożonej w celu udzielenia niniejszego zamówienia.</w:t>
      </w:r>
    </w:p>
    <w:p w:rsidR="00E019AB" w:rsidRPr="007807E5" w:rsidRDefault="00E019A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Oświadczenie o wyrażeniu zgody na przetwarzanie danych osobowych.</w:t>
      </w:r>
    </w:p>
    <w:p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Wyrażam, zgodę na przetwarzanie moich danych osobowych dla potrzeb niezbędnych do realizacji złożonej przeze mnie oferty w niniejszym postępowaniu, zgodnie z Rozporządzeniem Parlamentu Europejskiego i Rady (UE) 2016/679 w sprawie ochrony osób fizycznych w związku z przetwarzaniem danych osobowych i w sprawie swobodnego przepływu takich danych oraz uchylenia dyrektywy 95/46/WE (ogólne rozporządzenie o ochronie danych - RODO) z dnia 27 kwietnia 2016 roku.</w:t>
      </w:r>
    </w:p>
    <w:p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Wiem, że Administratorem moich danych osobowych jest Gmina Kostomłoty reprezentowana przez Panią Wójt z siedzibą przy ul. Ślężna 2, 55-311 Kostomłoty, NIP: 913-15-01-598</w:t>
      </w:r>
    </w:p>
    <w:p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Podaję dane osobowe dobrowolnie i oświadczam, że są one zgodne z prawdą.</w:t>
      </w:r>
    </w:p>
    <w:p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Zapoznałem się z treścią klauzuli informacyjnej zawartej w SIWZ, w tym z informacją o celu i sposobach przetwarzania danych osobowych oraz przysługujących mi prawach związanych z ich przetwarzaniem.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 r. w sprawie ochrony osób fizycznych z związku z przetwarzaniem danych osobowych i w sprawie swobodnego przepływu takich danych oraz uchylenia dyrektywy 95/46/WE (ogólne rozporządzenie o ochronie danych).</w:t>
      </w:r>
    </w:p>
    <w:p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7807E5">
        <w:rPr>
          <w:rStyle w:val="Odwoanieprzypisudolnego"/>
          <w:rFonts w:ascii="Verdana" w:hAnsi="Verdana"/>
          <w:bCs/>
          <w:sz w:val="18"/>
          <w:szCs w:val="18"/>
        </w:rPr>
        <w:footnoteReference w:id="3"/>
      </w:r>
      <w:r w:rsidRPr="007807E5">
        <w:rPr>
          <w:rFonts w:ascii="Verdana" w:hAnsi="Verdana"/>
          <w:bCs/>
          <w:sz w:val="18"/>
          <w:szCs w:val="18"/>
        </w:rPr>
        <w:t>.</w:t>
      </w:r>
    </w:p>
    <w:p w:rsidR="004F290E" w:rsidRPr="007807E5" w:rsidRDefault="004F290E" w:rsidP="00F900DF">
      <w:pPr>
        <w:numPr>
          <w:ilvl w:val="0"/>
          <w:numId w:val="33"/>
        </w:numPr>
        <w:tabs>
          <w:tab w:val="clear" w:pos="360"/>
          <w:tab w:val="left" w:pos="567"/>
        </w:tabs>
        <w:spacing w:before="120" w:line="360" w:lineRule="auto"/>
        <w:ind w:left="567" w:hanging="68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WSZELKĄ KORESPONDENCJĘ</w:t>
      </w:r>
      <w:r w:rsidRPr="007807E5">
        <w:rPr>
          <w:rFonts w:ascii="Verdana" w:hAnsi="Verdana"/>
          <w:sz w:val="18"/>
          <w:szCs w:val="18"/>
        </w:rPr>
        <w:t xml:space="preserve"> w sprawie przedmiotowego postępowania należy kierować na:</w:t>
      </w:r>
    </w:p>
    <w:p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 xml:space="preserve">adres: 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imię i nazwisko: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adres: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:rsidR="004F290E" w:rsidRPr="007807E5" w:rsidRDefault="004F290E" w:rsidP="001236F4">
      <w:pPr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tel.:___________________ e-mail: _</w:t>
      </w:r>
      <w:r w:rsidR="008E11E8" w:rsidRPr="007807E5">
        <w:rPr>
          <w:rFonts w:ascii="Verdana" w:hAnsi="Verdana"/>
          <w:sz w:val="18"/>
          <w:szCs w:val="18"/>
        </w:rPr>
        <w:t>_________________</w:t>
      </w:r>
      <w:r w:rsidRPr="007807E5">
        <w:rPr>
          <w:rFonts w:ascii="Verdana" w:hAnsi="Verdana"/>
          <w:sz w:val="18"/>
          <w:szCs w:val="18"/>
        </w:rPr>
        <w:t>__________________</w:t>
      </w:r>
    </w:p>
    <w:p w:rsidR="004F290E" w:rsidRPr="007807E5" w:rsidRDefault="00F900DF" w:rsidP="00F900DF">
      <w:pPr>
        <w:numPr>
          <w:ilvl w:val="0"/>
          <w:numId w:val="33"/>
        </w:numPr>
        <w:tabs>
          <w:tab w:val="clear" w:pos="360"/>
          <w:tab w:val="left" w:pos="567"/>
        </w:tabs>
        <w:spacing w:before="120" w:line="360" w:lineRule="auto"/>
        <w:ind w:left="567" w:hanging="68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ZAŁĄCZNIKI DO OFERTY</w:t>
      </w:r>
      <w:r w:rsidR="004F290E" w:rsidRPr="007807E5">
        <w:rPr>
          <w:rFonts w:ascii="Verdana" w:hAnsi="Verdana"/>
          <w:sz w:val="18"/>
          <w:szCs w:val="18"/>
        </w:rPr>
        <w:t>:</w:t>
      </w:r>
    </w:p>
    <w:p w:rsidR="00F900DF" w:rsidRPr="007807E5" w:rsidRDefault="00F900DF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bCs/>
          <w:sz w:val="18"/>
          <w:szCs w:val="18"/>
        </w:rPr>
        <w:t xml:space="preserve">Formularz cenowy </w:t>
      </w:r>
      <w:r w:rsidRPr="007807E5">
        <w:rPr>
          <w:rFonts w:ascii="Verdana" w:hAnsi="Verdana"/>
          <w:sz w:val="18"/>
          <w:szCs w:val="18"/>
        </w:rPr>
        <w:t>wg wzoru Zamawiającego (</w:t>
      </w:r>
      <w:r w:rsidRPr="007807E5">
        <w:rPr>
          <w:rFonts w:ascii="Verdana" w:hAnsi="Verdana"/>
          <w:b/>
          <w:bCs/>
          <w:sz w:val="18"/>
          <w:szCs w:val="18"/>
        </w:rPr>
        <w:t>będący treścią oferty</w:t>
      </w:r>
      <w:r w:rsidRPr="007807E5">
        <w:rPr>
          <w:rFonts w:ascii="Verdana" w:hAnsi="Verdana"/>
          <w:sz w:val="18"/>
          <w:szCs w:val="18"/>
        </w:rPr>
        <w:t>).</w:t>
      </w:r>
    </w:p>
    <w:p w:rsidR="004F290E" w:rsidRPr="007807E5" w:rsidRDefault="004F290E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Jednolity Europejski Dokument Zamówienia</w:t>
      </w:r>
      <w:r w:rsidR="00C823DD" w:rsidRPr="007807E5">
        <w:rPr>
          <w:rFonts w:ascii="Verdana" w:hAnsi="Verdana"/>
          <w:sz w:val="18"/>
          <w:szCs w:val="18"/>
        </w:rPr>
        <w:t xml:space="preserve"> (JEDZ)</w:t>
      </w:r>
      <w:r w:rsidR="00F900DF" w:rsidRPr="007807E5">
        <w:rPr>
          <w:rFonts w:ascii="Verdana" w:hAnsi="Verdana"/>
          <w:sz w:val="18"/>
          <w:szCs w:val="18"/>
        </w:rPr>
        <w:t>.</w:t>
      </w:r>
    </w:p>
    <w:p w:rsidR="00F900DF" w:rsidRPr="007807E5" w:rsidRDefault="00F900DF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Wadium w formie niepieniężnej (</w:t>
      </w:r>
      <w:r w:rsidRPr="007807E5">
        <w:rPr>
          <w:rFonts w:ascii="Verdana" w:hAnsi="Verdana"/>
          <w:b/>
          <w:bCs/>
          <w:sz w:val="18"/>
          <w:szCs w:val="18"/>
        </w:rPr>
        <w:t>* - jeżeli dotyczy</w:t>
      </w:r>
      <w:r w:rsidRPr="007807E5">
        <w:rPr>
          <w:rFonts w:ascii="Verdana" w:hAnsi="Verdana"/>
          <w:sz w:val="18"/>
          <w:szCs w:val="18"/>
        </w:rPr>
        <w:t>).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lastRenderedPageBreak/>
        <w:t>* niepotrzebne skreślić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921C6C" w:rsidRPr="007807E5" w:rsidRDefault="00921C6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921C6C" w:rsidRPr="007807E5" w:rsidRDefault="00921C6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  <w:sectPr w:rsidR="004F290E" w:rsidRPr="007807E5" w:rsidSect="00B17972">
          <w:headerReference w:type="default" r:id="rId8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4"/>
      </w:tblGrid>
      <w:tr w:rsidR="0022061F" w:rsidRPr="007807E5" w:rsidTr="0022061F">
        <w:trPr>
          <w:trHeight w:val="2795"/>
        </w:trPr>
        <w:tc>
          <w:tcPr>
            <w:tcW w:w="10064" w:type="dxa"/>
            <w:shd w:val="clear" w:color="auto" w:fill="auto"/>
          </w:tcPr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lastRenderedPageBreak/>
              <w:t>Wykonawca: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”, prowadzonego przez Gminę Kostomłoty, ul. Ślężna 2, 55-311 Kostomłoty</w:t>
      </w:r>
      <w:r w:rsidR="00DE4071" w:rsidRPr="007807E5">
        <w:rPr>
          <w:rFonts w:ascii="Verdana" w:hAnsi="Verdana"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składam następujący wykaz osób, skierowanych przez wykonawcę do realizacji zamówienia publicznego wraz z informacjami na temat ich kwalifikacji zawodowych, uprawnień, doświadczenia i wykształcenia niezbędnych do wykonania zamówienia publicznego, a także zakresu wykonywanych przez nie czynności oraz informacją o podstawie do dysponowania tymi osobami.</w:t>
      </w:r>
    </w:p>
    <w:p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rPr>
          <w:rFonts w:ascii="Verdana" w:eastAsia="Calibri" w:hAnsi="Verdana" w:cs="Calibri"/>
          <w:b/>
          <w:sz w:val="18"/>
          <w:szCs w:val="18"/>
          <w:lang w:eastAsia="en-US"/>
        </w:rPr>
      </w:pPr>
      <w:r w:rsidRPr="007807E5">
        <w:rPr>
          <w:rFonts w:ascii="Verdana" w:eastAsia="Calibri" w:hAnsi="Verdana" w:cs="Calibri"/>
          <w:b/>
          <w:sz w:val="18"/>
          <w:szCs w:val="18"/>
          <w:lang w:eastAsia="en-US"/>
        </w:rPr>
        <w:t>WYKAZ OSÓB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skierowanych przez wykonawcę do realizacji zamówienia, w szczególności odpowiedzialnych za świadczenie usług, kontrolę jakości wraz z informacjami na temat ich kwalifikacji zawodowych, uprawnień, doświadczenia i wykształcenia niezbędnych do wykonania zamówienia, a także zakresu wykonywanych przez nie czynności oraz informacją o podstawie do dysponowania tymi osobami.</w:t>
      </w:r>
    </w:p>
    <w:tbl>
      <w:tblPr>
        <w:tblStyle w:val="Tabela-Siatka2"/>
        <w:tblW w:w="14312" w:type="dxa"/>
        <w:jc w:val="center"/>
        <w:tblLayout w:type="fixed"/>
        <w:tblLook w:val="04A0"/>
      </w:tblPr>
      <w:tblGrid>
        <w:gridCol w:w="1817"/>
        <w:gridCol w:w="1722"/>
        <w:gridCol w:w="1274"/>
        <w:gridCol w:w="4285"/>
        <w:gridCol w:w="1529"/>
        <w:gridCol w:w="1830"/>
        <w:gridCol w:w="1855"/>
      </w:tblGrid>
      <w:tr w:rsidR="007807E5" w:rsidRPr="007807E5" w:rsidTr="00AD1D9A">
        <w:trPr>
          <w:jc w:val="center"/>
        </w:trPr>
        <w:tc>
          <w:tcPr>
            <w:tcW w:w="1817" w:type="dxa"/>
            <w:vMerge w:val="restart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Osoba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(Imię i nazwisko)</w:t>
            </w:r>
          </w:p>
        </w:tc>
        <w:tc>
          <w:tcPr>
            <w:tcW w:w="8810" w:type="dxa"/>
            <w:gridSpan w:val="4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Informacja na temat</w:t>
            </w:r>
          </w:p>
        </w:tc>
        <w:tc>
          <w:tcPr>
            <w:tcW w:w="1830" w:type="dxa"/>
            <w:vMerge w:val="restart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Zakres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Wykonywanych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czynności</w:t>
            </w:r>
          </w:p>
        </w:tc>
        <w:tc>
          <w:tcPr>
            <w:tcW w:w="1855" w:type="dxa"/>
            <w:vMerge w:val="restart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Informacja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 podstawie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do dysponowania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osobą</w:t>
            </w: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  <w:vMerge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  <w:vAlign w:val="center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Kwalifikacji</w:t>
            </w:r>
          </w:p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zawodowych</w:t>
            </w:r>
          </w:p>
        </w:tc>
        <w:tc>
          <w:tcPr>
            <w:tcW w:w="1274" w:type="dxa"/>
            <w:vAlign w:val="center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uprawnień</w:t>
            </w:r>
          </w:p>
        </w:tc>
        <w:tc>
          <w:tcPr>
            <w:tcW w:w="4285" w:type="dxa"/>
            <w:vAlign w:val="center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doświadczenia</w:t>
            </w:r>
          </w:p>
        </w:tc>
        <w:tc>
          <w:tcPr>
            <w:tcW w:w="1529" w:type="dxa"/>
            <w:vAlign w:val="center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wykształcenia</w:t>
            </w:r>
          </w:p>
        </w:tc>
        <w:tc>
          <w:tcPr>
            <w:tcW w:w="1830" w:type="dxa"/>
            <w:vMerge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55" w:type="dxa"/>
            <w:vMerge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5</w:t>
            </w: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6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7</w:t>
            </w: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organizacja przewozu środkami transportu drogowego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co najmniej 3 lata na stanowisku związanym z organizacją i logistyką odbioru odpadów komunalnych z nieruchomości (zarządzanie transportem) oraz nadzorowaniem jakości wykonywanych prac nad zespołem co najmniej 5 </w:t>
            </w:r>
            <w:r w:rsidRPr="007807E5">
              <w:rPr>
                <w:rFonts w:ascii="Verdana" w:hAnsi="Verdana"/>
                <w:sz w:val="16"/>
                <w:szCs w:val="16"/>
              </w:rPr>
              <w:lastRenderedPageBreak/>
              <w:t>osób,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Koordynator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kierowca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3 lat kierowania samochodami samowyładowczymi,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Kierowca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kierowca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3 lat kierowania samochodami samowyładowczymi,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Kierowca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F290E" w:rsidRPr="007807E5" w:rsidTr="00AD1D9A">
        <w:trPr>
          <w:jc w:val="center"/>
        </w:trPr>
        <w:tc>
          <w:tcPr>
            <w:tcW w:w="1817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F290E" w:rsidRPr="007807E5" w:rsidRDefault="004F290E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:rsidR="004F290E" w:rsidRPr="007807E5" w:rsidRDefault="004F290E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4F290E" w:rsidRPr="007807E5" w:rsidRDefault="004F290E" w:rsidP="001236F4">
      <w:pPr>
        <w:spacing w:line="360" w:lineRule="auto"/>
      </w:pPr>
    </w:p>
    <w:p w:rsidR="004F290E" w:rsidRPr="007807E5" w:rsidRDefault="004F290E" w:rsidP="00FA1EDD">
      <w:pPr>
        <w:spacing w:line="360" w:lineRule="auto"/>
        <w:jc w:val="both"/>
      </w:pPr>
    </w:p>
    <w:p w:rsidR="00FA1EDD" w:rsidRPr="007807E5" w:rsidRDefault="00FA1EDD" w:rsidP="00FA1EDD">
      <w:pPr>
        <w:spacing w:line="360" w:lineRule="auto"/>
        <w:jc w:val="both"/>
      </w:pPr>
    </w:p>
    <w:p w:rsidR="004F290E" w:rsidRPr="007807E5" w:rsidRDefault="004F290E" w:rsidP="00FA1EDD">
      <w:pPr>
        <w:spacing w:line="360" w:lineRule="auto"/>
        <w:jc w:val="both"/>
        <w:sectPr w:rsidR="004F290E" w:rsidRPr="007807E5" w:rsidSect="00C823DD">
          <w:headerReference w:type="default" r:id="rId9"/>
          <w:pgSz w:w="16838" w:h="11906" w:orient="landscape" w:code="9"/>
          <w:pgMar w:top="567" w:right="1134" w:bottom="851" w:left="1418" w:header="709" w:footer="709" w:gutter="0"/>
          <w:pgNumType w:start="1"/>
          <w:cols w:space="708"/>
          <w:docGrid w:linePitch="360"/>
        </w:sectPr>
      </w:pPr>
    </w:p>
    <w:p w:rsidR="004F290E" w:rsidRPr="007807E5" w:rsidRDefault="004F290E" w:rsidP="001236F4">
      <w:pPr>
        <w:spacing w:line="360" w:lineRule="auto"/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4"/>
      </w:tblGrid>
      <w:tr w:rsidR="00131819" w:rsidRPr="007807E5" w:rsidTr="000423A6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bookmarkStart w:id="1" w:name="_Hlk513586671"/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131819" w:rsidRPr="007807E5" w:rsidRDefault="00131819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11B67" w:rsidRPr="007807E5" w:rsidRDefault="00811B67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OŚWIADCZENIE</w:t>
      </w:r>
    </w:p>
    <w:p w:rsidR="00811B67" w:rsidRPr="007807E5" w:rsidRDefault="00811B67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="00BE6064"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="00BE6064" w:rsidRPr="007807E5">
        <w:rPr>
          <w:rFonts w:ascii="Verdana" w:hAnsi="Verdana"/>
          <w:sz w:val="18"/>
          <w:szCs w:val="18"/>
        </w:rPr>
        <w:t>”</w:t>
      </w:r>
      <w:r w:rsidRPr="007807E5">
        <w:rPr>
          <w:rFonts w:ascii="Verdana" w:hAnsi="Verdana"/>
          <w:sz w:val="18"/>
          <w:szCs w:val="18"/>
        </w:rPr>
        <w:t xml:space="preserve">, prowadzonego przez </w:t>
      </w:r>
      <w:r w:rsidR="00C823DD" w:rsidRPr="007807E5">
        <w:rPr>
          <w:rFonts w:ascii="Verdana" w:hAnsi="Verdana"/>
          <w:sz w:val="18"/>
          <w:szCs w:val="18"/>
        </w:rPr>
        <w:t>Gminę Kostomłoty, ul. Ślężna 2, 55-311 Kostomłoty</w:t>
      </w:r>
      <w:r w:rsidRPr="007807E5">
        <w:rPr>
          <w:rFonts w:ascii="Verdana" w:hAnsi="Verdana"/>
          <w:sz w:val="18"/>
          <w:szCs w:val="18"/>
        </w:rPr>
        <w:t>, oświadczam, co następuje:</w:t>
      </w:r>
    </w:p>
    <w:p w:rsidR="00811B67" w:rsidRPr="007807E5" w:rsidRDefault="00811B67" w:rsidP="001236F4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bookmarkStart w:id="2" w:name="_Hlk512246141"/>
      <w:r w:rsidRPr="007807E5">
        <w:rPr>
          <w:rFonts w:ascii="Verdana" w:hAnsi="Verdana"/>
          <w:sz w:val="18"/>
          <w:szCs w:val="18"/>
        </w:rPr>
        <w:t>2.</w:t>
      </w:r>
      <w:r w:rsidRPr="007807E5">
        <w:rPr>
          <w:rFonts w:ascii="Verdana" w:hAnsi="Verdana"/>
          <w:sz w:val="18"/>
          <w:szCs w:val="18"/>
        </w:rPr>
        <w:tab/>
        <w:t>W celu potwierdzenia braku podstaw wykluczenia z art. 24 ust. 1 ustawy Pzp oświadczam:</w:t>
      </w:r>
    </w:p>
    <w:p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wobec wykonawcy prawomocnego wyroku sądu lub ostatecznej decyzji administracyjnej o zaleganiu z uiszczaniem podatków, opłat lub składek na ubezpieczenia społeczne lub zdrowotne;</w:t>
      </w:r>
    </w:p>
    <w:p w:rsidR="00811B67" w:rsidRPr="007807E5" w:rsidRDefault="00811B67" w:rsidP="001236F4">
      <w:pPr>
        <w:tabs>
          <w:tab w:val="left" w:pos="709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albo – w przypadku wydania takiego wyroku lub decyzji</w:t>
      </w:r>
    </w:p>
    <w:p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przedkładam dokumenty potwierdzające dokonanie płatności tych należności wraz z ewentualnymi odsetkami lub grzywnami lub zawarcie wiążącego porozumienia w sprawie spłat tych należności;</w:t>
      </w:r>
    </w:p>
    <w:p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orzeczenia wobec wykonawcy tytułem środka zapobiegawczego zakazu ubiegania się o zamówienia publiczne;</w:t>
      </w:r>
    </w:p>
    <w:p w:rsidR="00811B67" w:rsidRPr="007807E5" w:rsidRDefault="00811B67" w:rsidP="001236F4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3.</w:t>
      </w:r>
      <w:r w:rsidRPr="007807E5">
        <w:rPr>
          <w:rFonts w:ascii="Verdana" w:hAnsi="Verdana"/>
          <w:sz w:val="18"/>
          <w:szCs w:val="18"/>
        </w:rPr>
        <w:tab/>
        <w:t>W celu potwierdzenia braku podstaw wykluczenia z art. 24 ust. 5 ustawy Pzp oświadczam:</w:t>
      </w:r>
    </w:p>
    <w:p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prawomocnego wyroku sądu skazującego za wykroczenie na karę ograniczenia wolności lub grzywny w zakresie określonym przez zamawiającego na podstawie art. 24 ust. 5 pkt 5 i 6 ustawy Pzp;</w:t>
      </w:r>
    </w:p>
    <w:p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wobec wykonawcy ostatecznej decyzji administracyjnej o naruszeniu obowiązków wynikających z przepisów prawa pracy, prawa ochrony środowiska lub przepisów o zabezpieczeniu społecznym w zakresie określonym przez zamawiającego na podstawie art. 24 ust. 5 pkt 7 ustawy Pzp;</w:t>
      </w:r>
    </w:p>
    <w:p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niezaleganiu z opłacaniem podatków i opłat lokalnych, o których mowa w ustawie z dnia 12 stycznia 1991 r. o podatkach i opłatach lokalnych (Dz. U. z 1991 r. Nr 9, poz. 31 z późn. zm.).</w:t>
      </w:r>
    </w:p>
    <w:p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bookmarkEnd w:id="2"/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bookmarkEnd w:id="1"/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  <w:sectPr w:rsidR="00811B67" w:rsidRPr="007807E5" w:rsidSect="00B17972">
          <w:headerReference w:type="default" r:id="rId10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F90737" w:rsidRPr="007807E5" w:rsidRDefault="00F90737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4"/>
      </w:tblGrid>
      <w:tr w:rsidR="00F90737" w:rsidRPr="007807E5" w:rsidTr="000423A6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F90737" w:rsidRPr="007807E5" w:rsidRDefault="00F90737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F90737" w:rsidRPr="007807E5" w:rsidRDefault="00F90737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90737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”, prowadzonego przez Gminę Kostomłoty, ul. Ślężna 2, 55-311 Kostomłoty</w:t>
      </w:r>
      <w:r w:rsidR="00F90737" w:rsidRPr="007807E5">
        <w:rPr>
          <w:rFonts w:ascii="Verdana" w:hAnsi="Verdana"/>
          <w:sz w:val="18"/>
          <w:szCs w:val="18"/>
        </w:rPr>
        <w:t xml:space="preserve"> składam następujący wykaz </w:t>
      </w:r>
      <w:r w:rsidR="00C823DD" w:rsidRPr="007807E5">
        <w:rPr>
          <w:rFonts w:ascii="Verdana" w:hAnsi="Verdana"/>
          <w:sz w:val="18"/>
          <w:szCs w:val="18"/>
        </w:rPr>
        <w:t>u</w:t>
      </w:r>
      <w:r w:rsidR="00F90737" w:rsidRPr="007807E5">
        <w:rPr>
          <w:rFonts w:ascii="Verdana" w:hAnsi="Verdana"/>
          <w:sz w:val="18"/>
          <w:szCs w:val="18"/>
        </w:rPr>
        <w:t xml:space="preserve">sług wykonanych, a w przypadku świadczeń okresowych lub ciągłych również wykonywanych, w okresie ostatnich 3 lat przed upływem terminu składania ofert, a jeżeli okres prowadzenia działalności jest krótszy – w tym okresie oraz </w:t>
      </w:r>
      <w:r w:rsidR="0073577B" w:rsidRPr="007807E5">
        <w:rPr>
          <w:rFonts w:ascii="Verdana" w:hAnsi="Verdana"/>
          <w:sz w:val="18"/>
          <w:szCs w:val="18"/>
        </w:rPr>
        <w:t>załączam</w:t>
      </w:r>
      <w:r w:rsidR="00F90737" w:rsidRPr="007807E5">
        <w:rPr>
          <w:rFonts w:ascii="Verdana" w:hAnsi="Verdana"/>
          <w:sz w:val="18"/>
          <w:szCs w:val="18"/>
        </w:rPr>
        <w:t xml:space="preserve"> dowod</w:t>
      </w:r>
      <w:r w:rsidR="0073577B" w:rsidRPr="007807E5">
        <w:rPr>
          <w:rFonts w:ascii="Verdana" w:hAnsi="Verdana"/>
          <w:sz w:val="18"/>
          <w:szCs w:val="18"/>
        </w:rPr>
        <w:t>y</w:t>
      </w:r>
      <w:r w:rsidR="00F90737" w:rsidRPr="007807E5">
        <w:rPr>
          <w:rFonts w:ascii="Verdana" w:hAnsi="Verdana"/>
          <w:sz w:val="18"/>
          <w:szCs w:val="18"/>
        </w:rPr>
        <w:t xml:space="preserve"> określając</w:t>
      </w:r>
      <w:r w:rsidR="0073577B" w:rsidRPr="007807E5">
        <w:rPr>
          <w:rFonts w:ascii="Verdana" w:hAnsi="Verdana"/>
          <w:sz w:val="18"/>
          <w:szCs w:val="18"/>
        </w:rPr>
        <w:t>e, że</w:t>
      </w:r>
      <w:r w:rsidR="00F90737" w:rsidRPr="007807E5">
        <w:rPr>
          <w:rFonts w:ascii="Verdana" w:hAnsi="Verdana"/>
          <w:sz w:val="18"/>
          <w:szCs w:val="18"/>
        </w:rPr>
        <w:t xml:space="preserve"> te usługi zostały wykonane lub są wykonywane należycie.</w:t>
      </w: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2095"/>
        <w:gridCol w:w="2095"/>
        <w:gridCol w:w="2096"/>
        <w:gridCol w:w="2096"/>
        <w:gridCol w:w="2096"/>
      </w:tblGrid>
      <w:tr w:rsidR="007807E5" w:rsidRPr="007807E5" w:rsidTr="0073577B">
        <w:trPr>
          <w:jc w:val="center"/>
        </w:trPr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Przedmiot</w:t>
            </w:r>
          </w:p>
          <w:p w:rsidR="00C823DD" w:rsidRPr="007807E5" w:rsidRDefault="00C823DD" w:rsidP="001236F4">
            <w:pPr>
              <w:spacing w:line="360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 xml:space="preserve">(usługa odbierania i transportu </w:t>
            </w:r>
            <w:r w:rsidR="000D47A8"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niesegregowanych (zmieszanych) odpadów komunalnych</w:t>
            </w: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, segregowanych i wielkogabarytowych do miejsca ich zagospodarowania w łącznej ilości każdego roku co najmniej 1 500 Mg/1 rok)</w:t>
            </w:r>
          </w:p>
        </w:tc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Wartość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Daty wykonania</w:t>
            </w:r>
          </w:p>
          <w:p w:rsidR="00C64190" w:rsidRPr="007807E5" w:rsidRDefault="00C64190" w:rsidP="001236F4">
            <w:pPr>
              <w:spacing w:line="360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(nie wcześniej niż w okresie ostatnich 3 lat przed upływem terminu składania ofert, a jeżeli okres prowadzenia działalności jest krótszy – w tym okresie)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Podmiot, na rzecz którego dostawy lub usługi zostały wykonane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Dowody określające, że te dostawy lub usługi zostały wykonane lub są wykonywane należycie</w:t>
            </w:r>
            <w:r w:rsidR="00C823DD" w:rsidRPr="007807E5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1</w:t>
            </w:r>
            <w:r w:rsidRPr="007807E5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</w:tr>
      <w:tr w:rsidR="007807E5" w:rsidRPr="007807E5" w:rsidTr="0073577B">
        <w:trPr>
          <w:jc w:val="center"/>
        </w:trPr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5</w:t>
            </w:r>
          </w:p>
        </w:tc>
      </w:tr>
      <w:tr w:rsidR="0073577B" w:rsidRPr="007807E5" w:rsidTr="00C64190">
        <w:trPr>
          <w:trHeight w:val="1364"/>
          <w:jc w:val="center"/>
        </w:trPr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2095" w:type="dxa"/>
          </w:tcPr>
          <w:p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</w:tbl>
    <w:p w:rsidR="0073577B" w:rsidRPr="007807E5" w:rsidRDefault="0073577B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64190" w:rsidRPr="007807E5" w:rsidRDefault="00C823DD" w:rsidP="001236F4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  <w:sz w:val="12"/>
          <w:szCs w:val="12"/>
          <w:lang w:eastAsia="en-US"/>
        </w:rPr>
      </w:pPr>
      <w:r w:rsidRPr="007807E5">
        <w:rPr>
          <w:rFonts w:ascii="Verdana" w:hAnsi="Verdana"/>
          <w:sz w:val="18"/>
          <w:szCs w:val="18"/>
          <w:vertAlign w:val="superscript"/>
        </w:rPr>
        <w:t>1</w:t>
      </w:r>
      <w:r w:rsidR="00C64190" w:rsidRPr="007807E5">
        <w:rPr>
          <w:rFonts w:ascii="Verdana" w:hAnsi="Verdana"/>
          <w:sz w:val="18"/>
          <w:szCs w:val="18"/>
          <w:vertAlign w:val="superscript"/>
        </w:rPr>
        <w:t>)</w:t>
      </w:r>
      <w:r w:rsidR="00C64190" w:rsidRPr="007807E5">
        <w:rPr>
          <w:rFonts w:ascii="Verdana" w:hAnsi="Verdana"/>
          <w:sz w:val="18"/>
          <w:szCs w:val="18"/>
        </w:rPr>
        <w:tab/>
      </w:r>
      <w:r w:rsidR="00C64190" w:rsidRPr="007807E5">
        <w:rPr>
          <w:rFonts w:ascii="Verdana" w:hAnsi="Verdana"/>
          <w:sz w:val="12"/>
          <w:szCs w:val="12"/>
        </w:rPr>
        <w:t xml:space="preserve">referencje bądź inne </w:t>
      </w:r>
      <w:r w:rsidR="00C64190" w:rsidRPr="007807E5">
        <w:rPr>
          <w:rFonts w:ascii="Verdana" w:hAnsi="Verdana" w:cs="Arial"/>
          <w:sz w:val="12"/>
          <w:szCs w:val="12"/>
          <w:lang w:eastAsia="en-US"/>
        </w:rPr>
        <w:t>dokumenty</w:t>
      </w:r>
      <w:r w:rsidR="00C64190" w:rsidRPr="007807E5">
        <w:rPr>
          <w:rFonts w:ascii="Verdana" w:hAnsi="Verdana"/>
          <w:sz w:val="12"/>
          <w:szCs w:val="12"/>
        </w:rPr>
        <w:t xml:space="preserve"> </w:t>
      </w:r>
      <w:r w:rsidR="00C64190" w:rsidRPr="007807E5">
        <w:rPr>
          <w:rFonts w:ascii="Verdana" w:hAnsi="Verdana" w:cs="Arial"/>
          <w:sz w:val="12"/>
          <w:szCs w:val="12"/>
          <w:lang w:eastAsia="en-US"/>
        </w:rPr>
        <w:t>potwierdzające</w:t>
      </w:r>
      <w:r w:rsidR="00C64190" w:rsidRPr="007807E5">
        <w:rPr>
          <w:rFonts w:ascii="Verdana" w:hAnsi="Verdana"/>
          <w:sz w:val="12"/>
          <w:szCs w:val="12"/>
        </w:rPr>
        <w:t xml:space="preserve"> ich należyte wykonywanie powinny być wydane nie wcześniej niż 3 miesiące przed upływem terminu składania ofert</w:t>
      </w:r>
    </w:p>
    <w:p w:rsidR="00F90737" w:rsidRPr="007807E5" w:rsidRDefault="00F90737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</w:p>
    <w:p w:rsidR="00C64190" w:rsidRPr="007807E5" w:rsidRDefault="00C64190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</w:p>
    <w:p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:rsidR="00C64190" w:rsidRPr="007807E5" w:rsidRDefault="00C64190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64190" w:rsidRPr="007807E5" w:rsidRDefault="00C64190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  <w:sectPr w:rsidR="00811B67" w:rsidRPr="007807E5" w:rsidSect="00B17972">
          <w:headerReference w:type="default" r:id="rId11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4"/>
      </w:tblGrid>
      <w:tr w:rsidR="0022061F" w:rsidRPr="007807E5" w:rsidTr="00AD1D9A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ind w:left="-120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lastRenderedPageBreak/>
              <w:t>Wykonawca: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:rsidR="0022061F" w:rsidRPr="007807E5" w:rsidRDefault="0022061F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811B67" w:rsidRPr="007807E5" w:rsidRDefault="00811B67" w:rsidP="001236F4">
      <w:pPr>
        <w:spacing w:line="360" w:lineRule="auto"/>
        <w:jc w:val="center"/>
        <w:rPr>
          <w:rFonts w:ascii="Verdana" w:hAnsi="Verdana" w:cs="Arial"/>
          <w:b/>
          <w:sz w:val="20"/>
          <w:szCs w:val="20"/>
          <w:lang w:eastAsia="en-US"/>
        </w:rPr>
      </w:pPr>
      <w:r w:rsidRPr="007807E5">
        <w:rPr>
          <w:rFonts w:ascii="Verdana" w:hAnsi="Verdana" w:cs="Arial"/>
          <w:b/>
          <w:sz w:val="20"/>
          <w:szCs w:val="20"/>
          <w:lang w:eastAsia="en-US"/>
        </w:rPr>
        <w:t>Oświadczenie o przynależności lub braku przynależności do tej samej grupy kapitałowej</w:t>
      </w: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811B67" w:rsidRPr="007807E5" w:rsidRDefault="0022061F" w:rsidP="001236F4">
      <w:pPr>
        <w:spacing w:line="360" w:lineRule="auto"/>
        <w:ind w:firstLine="709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Przystępując do postępowania o udzielenie zamówienia publicznego pn. „</w:t>
      </w:r>
      <w:r w:rsidR="00E42152" w:rsidRPr="007807E5">
        <w:rPr>
          <w:rFonts w:ascii="Verdana" w:hAnsi="Verdana" w:cs="Arial"/>
          <w:sz w:val="18"/>
          <w:szCs w:val="18"/>
          <w:lang w:eastAsia="en-US"/>
        </w:rPr>
        <w:t>Odbiór i zagospodarowanie odpadów komunalnych</w:t>
      </w:r>
      <w:r w:rsidRPr="007807E5">
        <w:rPr>
          <w:rFonts w:ascii="Verdana" w:hAnsi="Verdana" w:cs="Arial"/>
          <w:sz w:val="18"/>
          <w:szCs w:val="18"/>
          <w:lang w:eastAsia="en-US"/>
        </w:rPr>
        <w:t>”, prowadzonego przez Gminę Kostomłoty, ul. Ślężna 2, 55-311 Kostomłoty</w:t>
      </w:r>
      <w:r w:rsidR="00811B67" w:rsidRPr="007807E5">
        <w:rPr>
          <w:rFonts w:ascii="Verdana" w:hAnsi="Verdana" w:cs="Arial"/>
          <w:sz w:val="18"/>
          <w:szCs w:val="18"/>
          <w:lang w:eastAsia="en-US"/>
        </w:rPr>
        <w:t xml:space="preserve"> oświadczam, że:</w:t>
      </w:r>
    </w:p>
    <w:p w:rsidR="00811B67" w:rsidRPr="007807E5" w:rsidRDefault="00811B67" w:rsidP="001236F4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–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nie należę do tej samej grupy kapitałowej w rozumieniu ustawy z dnia 16 lutego 2007 r. o ochronie konkurencji i konsumentów (Dz. U. z 2007 r. Nr 50, poz. 331 z późn. zm.)*</w:t>
      </w:r>
    </w:p>
    <w:p w:rsidR="00811B67" w:rsidRPr="007807E5" w:rsidRDefault="00811B67" w:rsidP="001236F4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–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należę do tej samej grupy kapitałowej w rozumieniu ustawy z dnia 16 lutego 2007 r. o ochronie konkurencji i konsumentów (Dz. U. z 2007 r. Nr 50, poz. 331 z późn. zm.) z następującym Wykonawcą/</w:t>
      </w:r>
      <w:proofErr w:type="spellStart"/>
      <w:r w:rsidRPr="007807E5">
        <w:rPr>
          <w:rFonts w:ascii="Verdana" w:hAnsi="Verdana" w:cs="Arial"/>
          <w:sz w:val="18"/>
          <w:szCs w:val="18"/>
          <w:lang w:eastAsia="en-US"/>
        </w:rPr>
        <w:t>cami</w:t>
      </w:r>
      <w:proofErr w:type="spellEnd"/>
      <w:r w:rsidRPr="007807E5">
        <w:rPr>
          <w:rFonts w:ascii="Verdana" w:hAnsi="Verdana" w:cs="Arial"/>
          <w:sz w:val="18"/>
          <w:szCs w:val="18"/>
          <w:lang w:eastAsia="en-US"/>
        </w:rPr>
        <w:t>, którzy złożyli ofertę (podać)*:</w:t>
      </w:r>
    </w:p>
    <w:p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1)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 xml:space="preserve">………………………………………………………………………………... </w:t>
      </w:r>
    </w:p>
    <w:p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2)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………………………………………………………………………….……..</w:t>
      </w:r>
    </w:p>
    <w:p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3)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…………………………………………………………………..…………….</w:t>
      </w: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6"/>
          <w:szCs w:val="16"/>
          <w:lang w:eastAsia="en-US"/>
        </w:rPr>
      </w:pPr>
      <w:r w:rsidRPr="007807E5">
        <w:rPr>
          <w:rFonts w:ascii="Verdana" w:hAnsi="Verdana" w:cs="Arial"/>
          <w:sz w:val="16"/>
          <w:szCs w:val="16"/>
          <w:lang w:eastAsia="en-US"/>
        </w:rPr>
        <w:t>* niepotrzebne skreślić</w:t>
      </w: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b/>
          <w:sz w:val="18"/>
          <w:szCs w:val="18"/>
          <w:lang w:eastAsia="en-US"/>
        </w:rPr>
      </w:pPr>
      <w:r w:rsidRPr="007807E5">
        <w:rPr>
          <w:rFonts w:ascii="Verdana" w:hAnsi="Verdana" w:cs="Arial"/>
          <w:b/>
          <w:sz w:val="18"/>
          <w:szCs w:val="18"/>
          <w:lang w:eastAsia="en-US"/>
        </w:rPr>
        <w:t>UWAGA:</w:t>
      </w:r>
    </w:p>
    <w:p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W przypadku przynależności do tej samej grupy kapitałowej Wykonawca może przedstawić dowody, że powiązania z innym wykonawcą nie prowadzą do zakłócenia konkurencji w postępowaniu o udzielenie zamówienia.</w:t>
      </w:r>
      <w:bookmarkEnd w:id="0"/>
    </w:p>
    <w:sectPr w:rsidR="00811B67" w:rsidRPr="007807E5" w:rsidSect="00E75B3B">
      <w:headerReference w:type="default" r:id="rId12"/>
      <w:footerReference w:type="default" r:id="rId13"/>
      <w:pgSz w:w="11906" w:h="16838" w:code="9"/>
      <w:pgMar w:top="1701" w:right="567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53" w:rsidRDefault="00737153">
      <w:r>
        <w:separator/>
      </w:r>
    </w:p>
  </w:endnote>
  <w:endnote w:type="continuationSeparator" w:id="0">
    <w:p w:rsidR="00737153" w:rsidRDefault="00737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charset w:val="EE"/>
    <w:family w:val="roman"/>
    <w:pitch w:val="variable"/>
    <w:sig w:usb0="00000000" w:usb1="00000000" w:usb2="00000000" w:usb3="00000000" w:csb0="00000000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CD075D" w:rsidRDefault="00016DDA" w:rsidP="00BE26D7">
    <w:pPr>
      <w:pStyle w:val="Stopka"/>
      <w:pBdr>
        <w:top w:val="single" w:sz="4" w:space="1" w:color="auto"/>
      </w:pBdr>
      <w:tabs>
        <w:tab w:val="clear" w:pos="9072"/>
      </w:tabs>
      <w:jc w:val="center"/>
      <w:rPr>
        <w:rFonts w:ascii="Verdana" w:hAnsi="Verdana"/>
        <w:sz w:val="18"/>
        <w:szCs w:val="18"/>
      </w:rPr>
    </w:pPr>
    <w:r w:rsidRPr="00BE7391">
      <w:rPr>
        <w:rFonts w:ascii="Verdana" w:hAnsi="Verdana"/>
        <w:sz w:val="18"/>
        <w:szCs w:val="18"/>
      </w:rPr>
      <w:t xml:space="preserve">Strona | </w:t>
    </w:r>
    <w:r w:rsidR="00F35B1B" w:rsidRPr="00BE7391">
      <w:rPr>
        <w:rFonts w:ascii="Verdana" w:hAnsi="Verdana"/>
        <w:sz w:val="18"/>
        <w:szCs w:val="18"/>
      </w:rPr>
      <w:fldChar w:fldCharType="begin"/>
    </w:r>
    <w:r w:rsidRPr="00BE7391">
      <w:rPr>
        <w:rFonts w:ascii="Verdana" w:hAnsi="Verdana"/>
        <w:sz w:val="18"/>
        <w:szCs w:val="18"/>
      </w:rPr>
      <w:instrText>PAGE   \* MERGEFORMAT</w:instrText>
    </w:r>
    <w:r w:rsidR="00F35B1B" w:rsidRPr="00BE7391">
      <w:rPr>
        <w:rFonts w:ascii="Verdana" w:hAnsi="Verdana"/>
        <w:sz w:val="18"/>
        <w:szCs w:val="18"/>
      </w:rPr>
      <w:fldChar w:fldCharType="separate"/>
    </w:r>
    <w:r w:rsidR="00F969A8">
      <w:rPr>
        <w:rFonts w:ascii="Verdana" w:hAnsi="Verdana"/>
        <w:noProof/>
        <w:sz w:val="18"/>
        <w:szCs w:val="18"/>
      </w:rPr>
      <w:t>1</w:t>
    </w:r>
    <w:r w:rsidR="00F35B1B" w:rsidRPr="00BE7391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53" w:rsidRDefault="00737153">
      <w:r>
        <w:separator/>
      </w:r>
    </w:p>
  </w:footnote>
  <w:footnote w:type="continuationSeparator" w:id="0">
    <w:p w:rsidR="00737153" w:rsidRDefault="00737153">
      <w:r>
        <w:continuationSeparator/>
      </w:r>
    </w:p>
  </w:footnote>
  <w:footnote w:id="1">
    <w:p w:rsidR="00016DDA" w:rsidRPr="009024F8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9024F8">
        <w:rPr>
          <w:rStyle w:val="Odwoanieprzypisudolnego"/>
          <w:rFonts w:ascii="Verdana" w:hAnsi="Verdana"/>
          <w:sz w:val="16"/>
          <w:szCs w:val="16"/>
        </w:rPr>
        <w:footnoteRef/>
      </w:r>
      <w:r w:rsidRPr="009024F8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 w:rsidRPr="009024F8">
        <w:rPr>
          <w:rFonts w:ascii="Verdana" w:hAnsi="Verdana"/>
          <w:sz w:val="16"/>
          <w:szCs w:val="16"/>
        </w:rPr>
        <w:t>Jeżeli złożono ofertę, której wybór prowadziłby do powstania u zamawiającego obowiązku podatkowego, zgodnie z przepisami o podatku od towarów i usług, zamawiający w celu oceny takiej oferty dolicza do przedstawionej w niej ceny podatek od towarów i usług, który miałby obowiązek rozliczyć zgodnie z tymi przepisami.</w:t>
      </w:r>
    </w:p>
  </w:footnote>
  <w:footnote w:id="2">
    <w:p w:rsidR="00016DDA" w:rsidRPr="009024F8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9024F8">
        <w:rPr>
          <w:rStyle w:val="Odwoanieprzypisudolnego"/>
          <w:rFonts w:ascii="Verdana" w:hAnsi="Verdana"/>
        </w:rPr>
        <w:footnoteRef/>
      </w:r>
      <w:r w:rsidRPr="009024F8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9024F8">
        <w:rPr>
          <w:rFonts w:ascii="Verdana" w:hAnsi="Verdana"/>
          <w:sz w:val="16"/>
          <w:szCs w:val="16"/>
        </w:rPr>
        <w:t>Sektor obejmuje mikroprzedsiębiorstwa (przedsiębiorstwa, które zatrudniają mniej niż 10 osób i których roczny obrót lub roczna suma bilansowa nie przekracza 2 milionów EUR), małe przedsiębiorstwa (przedsiębiorstwa, które zatrudniają mniej niż 50 osób i których roczny obrót lub roczna suma bilansowa nie przekracza 10 milionów EUR), oraz średnie przedsiębiorstwa (przedsiębiorstwa, które nie są mikroprzedsiębiorstwami ani małymi przedsiębiorstwami i które zatrudniają mniej niż 250 osób i których roczny obrót nie przekracza 50 milionów EUR lub roczna suma bilansowa nie przekracza 43 milionów EUR) zgodnie z definicją zawarta w Załączniku I do Rozporządzenia komisji (WE) 800/2008</w:t>
      </w:r>
    </w:p>
  </w:footnote>
  <w:footnote w:id="3">
    <w:p w:rsidR="00016DDA" w:rsidRPr="003F60F3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3F60F3">
        <w:rPr>
          <w:rStyle w:val="Odwoanieprzypisudolnego"/>
          <w:rFonts w:ascii="Verdana" w:hAnsi="Verdana"/>
        </w:rPr>
        <w:footnoteRef/>
      </w:r>
      <w:r w:rsidRPr="003F60F3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3F60F3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</w:t>
      </w:r>
      <w:r>
        <w:rPr>
          <w:rFonts w:ascii="Verdana" w:hAnsi="Verdana"/>
          <w:sz w:val="16"/>
          <w:szCs w:val="16"/>
        </w:rPr>
        <w:t>wa</w:t>
      </w:r>
      <w:r w:rsidRPr="003F60F3">
        <w:rPr>
          <w:rFonts w:ascii="Verdana" w:hAnsi="Verdana"/>
          <w:sz w:val="16"/>
          <w:szCs w:val="16"/>
        </w:rPr>
        <w:t xml:space="preserve"> treś</w:t>
      </w:r>
      <w:r>
        <w:rPr>
          <w:rFonts w:ascii="Verdana" w:hAnsi="Verdana"/>
          <w:sz w:val="16"/>
          <w:szCs w:val="16"/>
        </w:rPr>
        <w:t>ć</w:t>
      </w:r>
      <w:r w:rsidRPr="003F60F3">
        <w:rPr>
          <w:rFonts w:ascii="Verdana" w:hAnsi="Verdana"/>
          <w:sz w:val="16"/>
          <w:szCs w:val="16"/>
        </w:rPr>
        <w:t xml:space="preserve">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642A2B" w:rsidRDefault="00016DDA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DE4071">
      <w:rPr>
        <w:rFonts w:ascii="Verdana" w:hAnsi="Verdana"/>
        <w:i/>
        <w:sz w:val="16"/>
        <w:szCs w:val="16"/>
      </w:rPr>
      <w:t>Załącznik nr 1 – Przykładowy wzór formularza oferty.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CC36D2" w:rsidRDefault="00016DDA" w:rsidP="00CC36D2">
    <w:pPr>
      <w:pBdr>
        <w:bottom w:val="single" w:sz="4" w:space="4" w:color="auto"/>
      </w:pBd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DE4071">
      <w:rPr>
        <w:rFonts w:ascii="Verdana" w:eastAsia="Calibri" w:hAnsi="Verdana"/>
        <w:i/>
        <w:iCs/>
        <w:sz w:val="16"/>
        <w:szCs w:val="16"/>
        <w:lang w:eastAsia="en-US"/>
      </w:rPr>
      <w:t xml:space="preserve">Załącznik nr 2 – Przykładowy wzór wykazu osób składanego </w:t>
    </w:r>
    <w:r w:rsidRPr="00DE4071">
      <w:rPr>
        <w:rFonts w:ascii="Verdana" w:eastAsia="Calibri" w:hAnsi="Verdana"/>
        <w:b/>
        <w:bCs/>
        <w:i/>
        <w:iCs/>
        <w:sz w:val="16"/>
        <w:szCs w:val="16"/>
        <w:lang w:eastAsia="en-US"/>
      </w:rPr>
      <w:t>na wezwanie Zamawiającego</w:t>
    </w:r>
    <w:r w:rsidRPr="00DE4071">
      <w:rPr>
        <w:rFonts w:ascii="Verdana" w:eastAsia="Calibri" w:hAnsi="Verdana"/>
        <w:i/>
        <w:iCs/>
        <w:sz w:val="16"/>
        <w:szCs w:val="16"/>
        <w:lang w:eastAsia="en-US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CC36D2" w:rsidRDefault="00016DDA" w:rsidP="00CC36D2">
    <w:pPr>
      <w:pBdr>
        <w:bottom w:val="single" w:sz="4" w:space="4" w:color="auto"/>
      </w:pBd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DE4071">
      <w:rPr>
        <w:rFonts w:ascii="Verdana" w:eastAsia="Calibri" w:hAnsi="Verdana"/>
        <w:i/>
        <w:iCs/>
        <w:sz w:val="16"/>
        <w:szCs w:val="16"/>
        <w:lang w:eastAsia="en-US"/>
      </w:rPr>
      <w:t xml:space="preserve">Załącznik nr 3 – Przykładowy wzór oświadczeń składanych </w:t>
    </w:r>
    <w:r w:rsidRPr="00DE4071">
      <w:rPr>
        <w:rFonts w:ascii="Verdana" w:eastAsia="Calibri" w:hAnsi="Verdana"/>
        <w:b/>
        <w:bCs/>
        <w:i/>
        <w:iCs/>
        <w:sz w:val="16"/>
        <w:szCs w:val="16"/>
        <w:lang w:eastAsia="en-US"/>
      </w:rPr>
      <w:t>na wezwanie Zamawiającego</w:t>
    </w:r>
    <w:r w:rsidRPr="00DE4071">
      <w:rPr>
        <w:rFonts w:ascii="Verdana" w:eastAsia="Calibri" w:hAnsi="Verdana"/>
        <w:i/>
        <w:iCs/>
        <w:sz w:val="16"/>
        <w:szCs w:val="16"/>
        <w:lang w:eastAsia="en-US"/>
      </w:rPr>
      <w:t>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877E1B" w:rsidRDefault="00016DDA" w:rsidP="004F42DC">
    <w:pPr>
      <w:pStyle w:val="Nagwek"/>
      <w:pBdr>
        <w:bottom w:val="single" w:sz="4" w:space="4" w:color="auto"/>
      </w:pBdr>
      <w:rPr>
        <w:rFonts w:ascii="Verdana" w:hAnsi="Verdana"/>
        <w:i/>
        <w:iCs/>
        <w:sz w:val="16"/>
        <w:szCs w:val="16"/>
      </w:rPr>
    </w:pPr>
    <w:r w:rsidRPr="00DE4071">
      <w:rPr>
        <w:rFonts w:ascii="Verdana" w:hAnsi="Verdana"/>
        <w:i/>
        <w:iCs/>
        <w:sz w:val="16"/>
        <w:szCs w:val="16"/>
      </w:rPr>
      <w:t xml:space="preserve">Załącznik nr 4 – Przykładowy wzór wykazu usług składanego </w:t>
    </w:r>
    <w:r w:rsidRPr="00DE4071">
      <w:rPr>
        <w:rFonts w:ascii="Verdana" w:hAnsi="Verdana"/>
        <w:b/>
        <w:bCs/>
        <w:i/>
        <w:iCs/>
        <w:sz w:val="16"/>
        <w:szCs w:val="16"/>
      </w:rPr>
      <w:t>na wezwanie Zamawiającego</w:t>
    </w:r>
    <w:r w:rsidRPr="00DE4071">
      <w:rPr>
        <w:rFonts w:ascii="Verdana" w:hAnsi="Verdana"/>
        <w:i/>
        <w:iCs/>
        <w:sz w:val="16"/>
        <w:szCs w:val="16"/>
      </w:rPr>
      <w:t>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DA" w:rsidRPr="004F42DC" w:rsidRDefault="00016DDA" w:rsidP="0080781A">
    <w:pPr>
      <w:pStyle w:val="Nagwek"/>
      <w:pBdr>
        <w:bottom w:val="single" w:sz="4" w:space="4" w:color="auto"/>
      </w:pBdr>
      <w:jc w:val="both"/>
      <w:rPr>
        <w:rFonts w:ascii="Verdana" w:hAnsi="Verdana"/>
        <w:i/>
        <w:iCs/>
        <w:sz w:val="16"/>
        <w:szCs w:val="16"/>
      </w:rPr>
    </w:pPr>
    <w:r w:rsidRPr="004F42DC">
      <w:rPr>
        <w:rFonts w:ascii="Verdana" w:hAnsi="Verdana"/>
        <w:i/>
        <w:iCs/>
        <w:sz w:val="16"/>
        <w:szCs w:val="16"/>
      </w:rPr>
      <w:t xml:space="preserve">Załącznik nr 5 – </w:t>
    </w:r>
    <w:r w:rsidRPr="00DE4071">
      <w:rPr>
        <w:rFonts w:ascii="Verdana" w:hAnsi="Verdana"/>
        <w:i/>
        <w:iCs/>
        <w:sz w:val="16"/>
        <w:szCs w:val="16"/>
      </w:rPr>
      <w:t>Przykładowy wzór oświadczenia wykonawcy składanego (zgodnie z art. 24 ust. 11 ustawy Pzp) bez wezwania Zamawiającego w terminie 3 dni od dnia zamieszczenia na stronie internetowej informacji, o której mowa w art. 86 ust. 5 ustawy Pzp, a dotyczącego przynależności lub braku przynależności do tej samej grupy kapitałowej.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ascii="Calibri" w:hAnsi="Calibri" w:cs="Calibri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14"/>
    <w:multiLevelType w:val="single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2731B95"/>
    <w:multiLevelType w:val="hybridMultilevel"/>
    <w:tmpl w:val="88800D8E"/>
    <w:lvl w:ilvl="0" w:tplc="78024A2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5">
    <w:nsid w:val="03CB246E"/>
    <w:multiLevelType w:val="hybridMultilevel"/>
    <w:tmpl w:val="7872452A"/>
    <w:lvl w:ilvl="0" w:tplc="61103444">
      <w:start w:val="1"/>
      <w:numFmt w:val="decimal"/>
      <w:lvlText w:val="(%1)"/>
      <w:lvlJc w:val="left"/>
      <w:pPr>
        <w:ind w:left="227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06D13952"/>
    <w:multiLevelType w:val="hybridMultilevel"/>
    <w:tmpl w:val="C27A3764"/>
    <w:lvl w:ilvl="0" w:tplc="303CB628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9384F6B"/>
    <w:multiLevelType w:val="hybridMultilevel"/>
    <w:tmpl w:val="E3B4FFB2"/>
    <w:lvl w:ilvl="0" w:tplc="C422D438">
      <w:start w:val="1"/>
      <w:numFmt w:val="decimal"/>
      <w:lvlText w:val="%1.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8">
    <w:nsid w:val="108E45D4"/>
    <w:multiLevelType w:val="hybridMultilevel"/>
    <w:tmpl w:val="4C70FD16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9">
    <w:nsid w:val="10D60595"/>
    <w:multiLevelType w:val="hybridMultilevel"/>
    <w:tmpl w:val="99804AD6"/>
    <w:lvl w:ilvl="0" w:tplc="D916B99E">
      <w:start w:val="1"/>
      <w:numFmt w:val="lowerLetter"/>
      <w:lvlText w:val="%1)"/>
      <w:lvlJc w:val="left"/>
      <w:pPr>
        <w:ind w:left="1721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vertAlign w:val="baseline"/>
      </w:rPr>
    </w:lvl>
    <w:lvl w:ilvl="1" w:tplc="85AC907A">
      <w:start w:val="1"/>
      <w:numFmt w:val="decimal"/>
      <w:lvlText w:val="%2)"/>
      <w:lvlJc w:val="left"/>
      <w:pPr>
        <w:ind w:left="2441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10">
    <w:nsid w:val="11A80B7C"/>
    <w:multiLevelType w:val="hybridMultilevel"/>
    <w:tmpl w:val="DD583CF8"/>
    <w:lvl w:ilvl="0" w:tplc="086C6A5C">
      <w:start w:val="1"/>
      <w:numFmt w:val="decimal"/>
      <w:lvlText w:val="%1.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995BDA"/>
    <w:multiLevelType w:val="hybridMultilevel"/>
    <w:tmpl w:val="68700174"/>
    <w:lvl w:ilvl="0" w:tplc="2D62504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18D85865"/>
    <w:multiLevelType w:val="hybridMultilevel"/>
    <w:tmpl w:val="96409BDC"/>
    <w:lvl w:ilvl="0" w:tplc="E6C222DC">
      <w:start w:val="1"/>
      <w:numFmt w:val="lowerLetter"/>
      <w:lvlText w:val="%1)"/>
      <w:lvlJc w:val="left"/>
      <w:pPr>
        <w:ind w:left="1834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>
      <w:start w:val="1"/>
      <w:numFmt w:val="lowerLetter"/>
      <w:lvlText w:val="%2."/>
      <w:lvlJc w:val="left"/>
      <w:pPr>
        <w:ind w:left="255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  <w:rPr>
        <w:rFonts w:cs="Times New Roman"/>
      </w:rPr>
    </w:lvl>
  </w:abstractNum>
  <w:abstractNum w:abstractNumId="13">
    <w:nsid w:val="1CFD446E"/>
    <w:multiLevelType w:val="hybridMultilevel"/>
    <w:tmpl w:val="E3B4FFB2"/>
    <w:lvl w:ilvl="0" w:tplc="C422D438">
      <w:start w:val="1"/>
      <w:numFmt w:val="decimal"/>
      <w:lvlText w:val="%1.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4">
    <w:nsid w:val="1F5D5ABC"/>
    <w:multiLevelType w:val="hybridMultilevel"/>
    <w:tmpl w:val="758E2976"/>
    <w:lvl w:ilvl="0" w:tplc="B8FE90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967B87"/>
    <w:multiLevelType w:val="hybridMultilevel"/>
    <w:tmpl w:val="6CFEB268"/>
    <w:lvl w:ilvl="0" w:tplc="BE9292B0">
      <w:start w:val="1"/>
      <w:numFmt w:val="decimal"/>
      <w:lvlText w:val="%1)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B18F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17">
    <w:nsid w:val="27C1520E"/>
    <w:multiLevelType w:val="hybridMultilevel"/>
    <w:tmpl w:val="3AF65682"/>
    <w:lvl w:ilvl="0" w:tplc="594046B6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8">
    <w:nsid w:val="2A884E85"/>
    <w:multiLevelType w:val="hybridMultilevel"/>
    <w:tmpl w:val="9B8A6404"/>
    <w:lvl w:ilvl="0" w:tplc="9D4E5E9C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BE9292B0">
      <w:start w:val="1"/>
      <w:numFmt w:val="decimal"/>
      <w:lvlText w:val="%2)"/>
      <w:lvlJc w:val="left"/>
      <w:pPr>
        <w:ind w:left="1630" w:hanging="570"/>
      </w:pPr>
      <w:rPr>
        <w:rFonts w:hint="default"/>
      </w:rPr>
    </w:lvl>
    <w:lvl w:ilvl="2" w:tplc="146496D2">
      <w:start w:val="1"/>
      <w:numFmt w:val="decimal"/>
      <w:lvlText w:val="%3)"/>
      <w:lvlJc w:val="right"/>
      <w:pPr>
        <w:ind w:left="21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2C3B184F"/>
    <w:multiLevelType w:val="hybridMultilevel"/>
    <w:tmpl w:val="844E4674"/>
    <w:lvl w:ilvl="0" w:tplc="C554C382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20">
    <w:nsid w:val="2D915F99"/>
    <w:multiLevelType w:val="hybridMultilevel"/>
    <w:tmpl w:val="678E527E"/>
    <w:lvl w:ilvl="0" w:tplc="0415000F">
      <w:start w:val="1"/>
      <w:numFmt w:val="decimal"/>
      <w:lvlText w:val="%1."/>
      <w:lvlJc w:val="left"/>
      <w:pPr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1">
    <w:nsid w:val="30DA4946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3">
    <w:nsid w:val="35262260"/>
    <w:multiLevelType w:val="hybridMultilevel"/>
    <w:tmpl w:val="0818D1BE"/>
    <w:lvl w:ilvl="0" w:tplc="04150017">
      <w:start w:val="1"/>
      <w:numFmt w:val="lowerLetter"/>
      <w:lvlText w:val="%1)"/>
      <w:lvlJc w:val="left"/>
      <w:pPr>
        <w:ind w:left="16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24">
    <w:nsid w:val="35BA67BC"/>
    <w:multiLevelType w:val="hybridMultilevel"/>
    <w:tmpl w:val="C802AE48"/>
    <w:lvl w:ilvl="0" w:tplc="79A2C6C4">
      <w:start w:val="1"/>
      <w:numFmt w:val="decimal"/>
      <w:lvlText w:val="%1)"/>
      <w:lvlJc w:val="left"/>
      <w:pPr>
        <w:ind w:left="185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36627C7C"/>
    <w:multiLevelType w:val="hybridMultilevel"/>
    <w:tmpl w:val="B97425B0"/>
    <w:lvl w:ilvl="0" w:tplc="25163C4C">
      <w:start w:val="1"/>
      <w:numFmt w:val="decimal"/>
      <w:lvlText w:val="%1)"/>
      <w:lvlJc w:val="left"/>
      <w:pPr>
        <w:ind w:left="996" w:hanging="57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ACC63AA"/>
    <w:multiLevelType w:val="hybridMultilevel"/>
    <w:tmpl w:val="5D725E82"/>
    <w:lvl w:ilvl="0" w:tplc="1968093A">
      <w:start w:val="1"/>
      <w:numFmt w:val="decimal"/>
      <w:lvlText w:val="%1)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7">
    <w:nsid w:val="3EB85BC9"/>
    <w:multiLevelType w:val="hybridMultilevel"/>
    <w:tmpl w:val="0EF4EB62"/>
    <w:lvl w:ilvl="0" w:tplc="05E446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1633FFE"/>
    <w:multiLevelType w:val="hybridMultilevel"/>
    <w:tmpl w:val="5D445248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>
    <w:nsid w:val="42C3023D"/>
    <w:multiLevelType w:val="hybridMultilevel"/>
    <w:tmpl w:val="240C222C"/>
    <w:lvl w:ilvl="0" w:tplc="5B344DD8">
      <w:start w:val="1"/>
      <w:numFmt w:val="lowerLetter"/>
      <w:lvlText w:val="%1)"/>
      <w:lvlJc w:val="left"/>
      <w:pPr>
        <w:ind w:left="2081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kern w:val="20"/>
        <w:position w:val="0"/>
        <w:sz w:val="18"/>
        <w:u w:val="none"/>
        <w:vertAlign w:val="baseline"/>
      </w:rPr>
    </w:lvl>
    <w:lvl w:ilvl="1" w:tplc="F00CA7D4">
      <w:start w:val="1"/>
      <w:numFmt w:val="lowerLetter"/>
      <w:lvlText w:val="%2)"/>
      <w:lvlJc w:val="left"/>
      <w:pPr>
        <w:ind w:left="2801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u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</w:lvl>
    <w:lvl w:ilvl="3" w:tplc="0415000F" w:tentative="1">
      <w:start w:val="1"/>
      <w:numFmt w:val="decimal"/>
      <w:lvlText w:val="%4."/>
      <w:lvlJc w:val="left"/>
      <w:pPr>
        <w:ind w:left="4241" w:hanging="360"/>
      </w:p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</w:lvl>
    <w:lvl w:ilvl="6" w:tplc="0415000F" w:tentative="1">
      <w:start w:val="1"/>
      <w:numFmt w:val="decimal"/>
      <w:lvlText w:val="%7."/>
      <w:lvlJc w:val="left"/>
      <w:pPr>
        <w:ind w:left="6401" w:hanging="360"/>
      </w:p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30">
    <w:nsid w:val="43F00592"/>
    <w:multiLevelType w:val="hybridMultilevel"/>
    <w:tmpl w:val="B5202B42"/>
    <w:lvl w:ilvl="0" w:tplc="05E44692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>
    <w:nsid w:val="49503F4A"/>
    <w:multiLevelType w:val="hybridMultilevel"/>
    <w:tmpl w:val="03483BF6"/>
    <w:lvl w:ilvl="0" w:tplc="1F24F9E8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7B322D"/>
    <w:multiLevelType w:val="hybridMultilevel"/>
    <w:tmpl w:val="65BA052C"/>
    <w:lvl w:ilvl="0" w:tplc="CD3CFD3A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>
    <w:nsid w:val="501F04A0"/>
    <w:multiLevelType w:val="hybridMultilevel"/>
    <w:tmpl w:val="9698A91C"/>
    <w:lvl w:ilvl="0" w:tplc="CE60D450">
      <w:start w:val="1"/>
      <w:numFmt w:val="decimal"/>
      <w:lvlText w:val="%1)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660F83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03302"/>
    <w:multiLevelType w:val="hybridMultilevel"/>
    <w:tmpl w:val="9E76B408"/>
    <w:lvl w:ilvl="0" w:tplc="FFC276C8">
      <w:start w:val="1"/>
      <w:numFmt w:val="decimal"/>
      <w:lvlText w:val="3.%1."/>
      <w:lvlJc w:val="left"/>
      <w:pPr>
        <w:ind w:left="895" w:hanging="555"/>
      </w:pPr>
      <w:rPr>
        <w:rFonts w:hint="default"/>
      </w:rPr>
    </w:lvl>
    <w:lvl w:ilvl="1" w:tplc="BE9292B0">
      <w:start w:val="1"/>
      <w:numFmt w:val="decimal"/>
      <w:lvlText w:val="%2)"/>
      <w:lvlJc w:val="left"/>
      <w:pPr>
        <w:ind w:left="1630" w:hanging="570"/>
      </w:pPr>
      <w:rPr>
        <w:rFonts w:hint="default"/>
      </w:rPr>
    </w:lvl>
    <w:lvl w:ilvl="2" w:tplc="A19EC6C6">
      <w:start w:val="1"/>
      <w:numFmt w:val="decimal"/>
      <w:lvlText w:val="(%3)"/>
      <w:lvlJc w:val="left"/>
      <w:pPr>
        <w:ind w:left="2530" w:hanging="570"/>
      </w:pPr>
      <w:rPr>
        <w:rFonts w:hint="default"/>
      </w:rPr>
    </w:lvl>
    <w:lvl w:ilvl="3" w:tplc="232EF6F2">
      <w:start w:val="1"/>
      <w:numFmt w:val="lowerLetter"/>
      <w:lvlText w:val="%4)"/>
      <w:lvlJc w:val="left"/>
      <w:pPr>
        <w:ind w:left="2935" w:hanging="435"/>
      </w:pPr>
      <w:rPr>
        <w:rFonts w:hint="default"/>
      </w:rPr>
    </w:lvl>
    <w:lvl w:ilvl="4" w:tplc="205E203C">
      <w:start w:val="1"/>
      <w:numFmt w:val="decimal"/>
      <w:lvlText w:val="%5."/>
      <w:lvlJc w:val="left"/>
      <w:pPr>
        <w:ind w:left="3790" w:hanging="57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6">
    <w:nsid w:val="55846D8C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5139A"/>
    <w:multiLevelType w:val="hybridMultilevel"/>
    <w:tmpl w:val="11B22AC8"/>
    <w:lvl w:ilvl="0" w:tplc="6E7054F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8">
    <w:nsid w:val="58F87C7C"/>
    <w:multiLevelType w:val="hybridMultilevel"/>
    <w:tmpl w:val="C5784376"/>
    <w:lvl w:ilvl="0" w:tplc="6764C62E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3C5B21"/>
    <w:multiLevelType w:val="hybridMultilevel"/>
    <w:tmpl w:val="6B4A6A3E"/>
    <w:lvl w:ilvl="0" w:tplc="6CA6BA9A">
      <w:start w:val="1"/>
      <w:numFmt w:val="decimal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0">
    <w:nsid w:val="5ED31219"/>
    <w:multiLevelType w:val="hybridMultilevel"/>
    <w:tmpl w:val="0C7A01C4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>
    <w:nsid w:val="61734D68"/>
    <w:multiLevelType w:val="hybridMultilevel"/>
    <w:tmpl w:val="1A3601C0"/>
    <w:lvl w:ilvl="0" w:tplc="5E740DC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2">
    <w:nsid w:val="63255495"/>
    <w:multiLevelType w:val="hybridMultilevel"/>
    <w:tmpl w:val="40BCCA86"/>
    <w:lvl w:ilvl="0" w:tplc="9E98A0C6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3">
    <w:nsid w:val="650F4568"/>
    <w:multiLevelType w:val="hybridMultilevel"/>
    <w:tmpl w:val="EA66D928"/>
    <w:lvl w:ilvl="0" w:tplc="05E4469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D202AB8"/>
    <w:multiLevelType w:val="hybridMultilevel"/>
    <w:tmpl w:val="1C206CE8"/>
    <w:lvl w:ilvl="0" w:tplc="436839A2">
      <w:start w:val="1"/>
      <w:numFmt w:val="bullet"/>
      <w:lvlText w:val=""/>
      <w:lvlJc w:val="left"/>
      <w:pPr>
        <w:ind w:left="172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22"/>
        <w:position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5">
    <w:nsid w:val="6F6A02D2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3415F6"/>
    <w:multiLevelType w:val="hybridMultilevel"/>
    <w:tmpl w:val="6070205A"/>
    <w:lvl w:ilvl="0" w:tplc="9B50EEBE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A84CDC24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7">
    <w:nsid w:val="734155E6"/>
    <w:multiLevelType w:val="hybridMultilevel"/>
    <w:tmpl w:val="11B22AC8"/>
    <w:lvl w:ilvl="0" w:tplc="6E7054F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8">
    <w:nsid w:val="736243AF"/>
    <w:multiLevelType w:val="hybridMultilevel"/>
    <w:tmpl w:val="F4DA08D8"/>
    <w:lvl w:ilvl="0" w:tplc="29087ABC">
      <w:start w:val="1"/>
      <w:numFmt w:val="lowerLetter"/>
      <w:lvlText w:val="%1)"/>
      <w:lvlJc w:val="left"/>
      <w:pPr>
        <w:ind w:left="1571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77EF60A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50">
    <w:nsid w:val="7D600F1D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3C16ED"/>
    <w:multiLevelType w:val="hybridMultilevel"/>
    <w:tmpl w:val="773230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34"/>
  </w:num>
  <w:num w:numId="4">
    <w:abstractNumId w:val="17"/>
  </w:num>
  <w:num w:numId="5">
    <w:abstractNumId w:val="8"/>
  </w:num>
  <w:num w:numId="6">
    <w:abstractNumId w:val="22"/>
  </w:num>
  <w:num w:numId="7">
    <w:abstractNumId w:val="12"/>
  </w:num>
  <w:num w:numId="8">
    <w:abstractNumId w:val="39"/>
  </w:num>
  <w:num w:numId="9">
    <w:abstractNumId w:val="16"/>
  </w:num>
  <w:num w:numId="10">
    <w:abstractNumId w:val="49"/>
  </w:num>
  <w:num w:numId="11">
    <w:abstractNumId w:val="41"/>
  </w:num>
  <w:num w:numId="12">
    <w:abstractNumId w:val="37"/>
  </w:num>
  <w:num w:numId="13">
    <w:abstractNumId w:val="47"/>
  </w:num>
  <w:num w:numId="14">
    <w:abstractNumId w:val="23"/>
  </w:num>
  <w:num w:numId="15">
    <w:abstractNumId w:val="45"/>
  </w:num>
  <w:num w:numId="16">
    <w:abstractNumId w:val="7"/>
  </w:num>
  <w:num w:numId="17">
    <w:abstractNumId w:val="13"/>
  </w:num>
  <w:num w:numId="18">
    <w:abstractNumId w:val="26"/>
  </w:num>
  <w:num w:numId="19">
    <w:abstractNumId w:val="30"/>
  </w:num>
  <w:num w:numId="20">
    <w:abstractNumId w:val="18"/>
  </w:num>
  <w:num w:numId="21">
    <w:abstractNumId w:val="50"/>
  </w:num>
  <w:num w:numId="22">
    <w:abstractNumId w:val="36"/>
  </w:num>
  <w:num w:numId="23">
    <w:abstractNumId w:val="38"/>
  </w:num>
  <w:num w:numId="24">
    <w:abstractNumId w:val="32"/>
  </w:num>
  <w:num w:numId="25">
    <w:abstractNumId w:val="11"/>
  </w:num>
  <w:num w:numId="26">
    <w:abstractNumId w:val="43"/>
  </w:num>
  <w:num w:numId="27">
    <w:abstractNumId w:val="35"/>
  </w:num>
  <w:num w:numId="28">
    <w:abstractNumId w:val="19"/>
  </w:num>
  <w:num w:numId="29">
    <w:abstractNumId w:val="3"/>
  </w:num>
  <w:num w:numId="30">
    <w:abstractNumId w:val="31"/>
  </w:num>
  <w:num w:numId="31">
    <w:abstractNumId w:val="44"/>
  </w:num>
  <w:num w:numId="32">
    <w:abstractNumId w:val="24"/>
  </w:num>
  <w:num w:numId="33">
    <w:abstractNumId w:val="0"/>
  </w:num>
  <w:num w:numId="34">
    <w:abstractNumId w:val="21"/>
  </w:num>
  <w:num w:numId="35">
    <w:abstractNumId w:val="15"/>
  </w:num>
  <w:num w:numId="36">
    <w:abstractNumId w:val="6"/>
  </w:num>
  <w:num w:numId="37">
    <w:abstractNumId w:val="5"/>
  </w:num>
  <w:num w:numId="38">
    <w:abstractNumId w:val="33"/>
  </w:num>
  <w:num w:numId="39">
    <w:abstractNumId w:val="10"/>
  </w:num>
  <w:num w:numId="40">
    <w:abstractNumId w:val="27"/>
  </w:num>
  <w:num w:numId="41">
    <w:abstractNumId w:val="25"/>
  </w:num>
  <w:num w:numId="42">
    <w:abstractNumId w:val="46"/>
  </w:num>
  <w:num w:numId="43">
    <w:abstractNumId w:val="42"/>
  </w:num>
  <w:num w:numId="44">
    <w:abstractNumId w:val="51"/>
  </w:num>
  <w:num w:numId="45">
    <w:abstractNumId w:val="14"/>
  </w:num>
  <w:num w:numId="46">
    <w:abstractNumId w:val="40"/>
  </w:num>
  <w:num w:numId="47">
    <w:abstractNumId w:val="48"/>
  </w:num>
  <w:num w:numId="48">
    <w:abstractNumId w:val="20"/>
  </w:num>
  <w:num w:numId="49">
    <w:abstractNumId w:val="29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2A76"/>
    <w:rsid w:val="000002EC"/>
    <w:rsid w:val="000004DF"/>
    <w:rsid w:val="00000F1E"/>
    <w:rsid w:val="00001AAE"/>
    <w:rsid w:val="00003996"/>
    <w:rsid w:val="00004BF7"/>
    <w:rsid w:val="00004E1F"/>
    <w:rsid w:val="00005612"/>
    <w:rsid w:val="00005FA0"/>
    <w:rsid w:val="00007501"/>
    <w:rsid w:val="00007C9F"/>
    <w:rsid w:val="0001091E"/>
    <w:rsid w:val="00010ED8"/>
    <w:rsid w:val="00010F87"/>
    <w:rsid w:val="00011CDE"/>
    <w:rsid w:val="0001221A"/>
    <w:rsid w:val="00012C92"/>
    <w:rsid w:val="00013E82"/>
    <w:rsid w:val="00014356"/>
    <w:rsid w:val="0001494B"/>
    <w:rsid w:val="00014D43"/>
    <w:rsid w:val="00014FA3"/>
    <w:rsid w:val="0001502A"/>
    <w:rsid w:val="0001508B"/>
    <w:rsid w:val="00015136"/>
    <w:rsid w:val="0001565F"/>
    <w:rsid w:val="00016143"/>
    <w:rsid w:val="000164C1"/>
    <w:rsid w:val="000167DD"/>
    <w:rsid w:val="000167E7"/>
    <w:rsid w:val="00016DDA"/>
    <w:rsid w:val="000175C9"/>
    <w:rsid w:val="00017B85"/>
    <w:rsid w:val="000200A9"/>
    <w:rsid w:val="00020534"/>
    <w:rsid w:val="00020C45"/>
    <w:rsid w:val="00021140"/>
    <w:rsid w:val="00021BB8"/>
    <w:rsid w:val="00022A8D"/>
    <w:rsid w:val="00023895"/>
    <w:rsid w:val="00025332"/>
    <w:rsid w:val="000257CC"/>
    <w:rsid w:val="00025977"/>
    <w:rsid w:val="000277CE"/>
    <w:rsid w:val="00027D72"/>
    <w:rsid w:val="00030058"/>
    <w:rsid w:val="000306B6"/>
    <w:rsid w:val="00030E1D"/>
    <w:rsid w:val="00030ECC"/>
    <w:rsid w:val="00031046"/>
    <w:rsid w:val="00031AAD"/>
    <w:rsid w:val="00032A06"/>
    <w:rsid w:val="000331E3"/>
    <w:rsid w:val="00033518"/>
    <w:rsid w:val="00033F4E"/>
    <w:rsid w:val="00034797"/>
    <w:rsid w:val="00034887"/>
    <w:rsid w:val="000350B1"/>
    <w:rsid w:val="000353FC"/>
    <w:rsid w:val="00035700"/>
    <w:rsid w:val="00035AFD"/>
    <w:rsid w:val="000419DF"/>
    <w:rsid w:val="00041CEA"/>
    <w:rsid w:val="000423A6"/>
    <w:rsid w:val="00042503"/>
    <w:rsid w:val="00042A37"/>
    <w:rsid w:val="000444A2"/>
    <w:rsid w:val="0004504A"/>
    <w:rsid w:val="00045A6D"/>
    <w:rsid w:val="0004697F"/>
    <w:rsid w:val="00047570"/>
    <w:rsid w:val="00047CDC"/>
    <w:rsid w:val="000501BA"/>
    <w:rsid w:val="0005094C"/>
    <w:rsid w:val="00050CE9"/>
    <w:rsid w:val="00051246"/>
    <w:rsid w:val="00051512"/>
    <w:rsid w:val="00052402"/>
    <w:rsid w:val="00052952"/>
    <w:rsid w:val="00053BD6"/>
    <w:rsid w:val="00053BD9"/>
    <w:rsid w:val="00053DAD"/>
    <w:rsid w:val="0005416E"/>
    <w:rsid w:val="000554BF"/>
    <w:rsid w:val="00056019"/>
    <w:rsid w:val="000560BC"/>
    <w:rsid w:val="00056E86"/>
    <w:rsid w:val="00057C6B"/>
    <w:rsid w:val="0006011E"/>
    <w:rsid w:val="000602E8"/>
    <w:rsid w:val="000605C8"/>
    <w:rsid w:val="000612E5"/>
    <w:rsid w:val="00061F02"/>
    <w:rsid w:val="0006285A"/>
    <w:rsid w:val="00063470"/>
    <w:rsid w:val="00063CAF"/>
    <w:rsid w:val="00063D03"/>
    <w:rsid w:val="00064514"/>
    <w:rsid w:val="000654E9"/>
    <w:rsid w:val="00066B3A"/>
    <w:rsid w:val="00066C34"/>
    <w:rsid w:val="000714F9"/>
    <w:rsid w:val="000719E9"/>
    <w:rsid w:val="000727F7"/>
    <w:rsid w:val="000730B9"/>
    <w:rsid w:val="00073667"/>
    <w:rsid w:val="0007421B"/>
    <w:rsid w:val="00074250"/>
    <w:rsid w:val="00074C5C"/>
    <w:rsid w:val="00075210"/>
    <w:rsid w:val="00075393"/>
    <w:rsid w:val="000758D2"/>
    <w:rsid w:val="00076578"/>
    <w:rsid w:val="000779F9"/>
    <w:rsid w:val="00081074"/>
    <w:rsid w:val="000817F4"/>
    <w:rsid w:val="00081C0C"/>
    <w:rsid w:val="000836B6"/>
    <w:rsid w:val="00083DFC"/>
    <w:rsid w:val="00083FDB"/>
    <w:rsid w:val="000848F6"/>
    <w:rsid w:val="00084C2F"/>
    <w:rsid w:val="00085880"/>
    <w:rsid w:val="000861CA"/>
    <w:rsid w:val="00086322"/>
    <w:rsid w:val="0009090B"/>
    <w:rsid w:val="00090E00"/>
    <w:rsid w:val="0009162D"/>
    <w:rsid w:val="00091E1B"/>
    <w:rsid w:val="00092620"/>
    <w:rsid w:val="00092C5C"/>
    <w:rsid w:val="0009352D"/>
    <w:rsid w:val="00093998"/>
    <w:rsid w:val="00095111"/>
    <w:rsid w:val="0009537D"/>
    <w:rsid w:val="00095B1C"/>
    <w:rsid w:val="00095F70"/>
    <w:rsid w:val="0009603B"/>
    <w:rsid w:val="00096653"/>
    <w:rsid w:val="00096C73"/>
    <w:rsid w:val="0009730F"/>
    <w:rsid w:val="000A1076"/>
    <w:rsid w:val="000A1925"/>
    <w:rsid w:val="000A1B19"/>
    <w:rsid w:val="000A2265"/>
    <w:rsid w:val="000A3532"/>
    <w:rsid w:val="000A4976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EAC"/>
    <w:rsid w:val="000B0FE9"/>
    <w:rsid w:val="000B15D0"/>
    <w:rsid w:val="000B1F1F"/>
    <w:rsid w:val="000B1F49"/>
    <w:rsid w:val="000B206D"/>
    <w:rsid w:val="000B32F9"/>
    <w:rsid w:val="000B4003"/>
    <w:rsid w:val="000B492D"/>
    <w:rsid w:val="000B56F0"/>
    <w:rsid w:val="000B7482"/>
    <w:rsid w:val="000C05A0"/>
    <w:rsid w:val="000C0AB4"/>
    <w:rsid w:val="000C182B"/>
    <w:rsid w:val="000C1A10"/>
    <w:rsid w:val="000C5A75"/>
    <w:rsid w:val="000C7871"/>
    <w:rsid w:val="000C7E3F"/>
    <w:rsid w:val="000D0052"/>
    <w:rsid w:val="000D1C63"/>
    <w:rsid w:val="000D2CB3"/>
    <w:rsid w:val="000D2F17"/>
    <w:rsid w:val="000D2FE1"/>
    <w:rsid w:val="000D469F"/>
    <w:rsid w:val="000D47A8"/>
    <w:rsid w:val="000D5DAB"/>
    <w:rsid w:val="000D67EC"/>
    <w:rsid w:val="000E0124"/>
    <w:rsid w:val="000E092D"/>
    <w:rsid w:val="000E0A89"/>
    <w:rsid w:val="000E0E86"/>
    <w:rsid w:val="000E102C"/>
    <w:rsid w:val="000E1495"/>
    <w:rsid w:val="000E35D4"/>
    <w:rsid w:val="000E37D5"/>
    <w:rsid w:val="000E394A"/>
    <w:rsid w:val="000E403B"/>
    <w:rsid w:val="000E4CA9"/>
    <w:rsid w:val="000E70A9"/>
    <w:rsid w:val="000E71E0"/>
    <w:rsid w:val="000E754F"/>
    <w:rsid w:val="000E7B6B"/>
    <w:rsid w:val="000F0B2D"/>
    <w:rsid w:val="000F13D8"/>
    <w:rsid w:val="000F1A35"/>
    <w:rsid w:val="000F3BF4"/>
    <w:rsid w:val="000F4889"/>
    <w:rsid w:val="000F509B"/>
    <w:rsid w:val="000F54EF"/>
    <w:rsid w:val="000F5741"/>
    <w:rsid w:val="000F5886"/>
    <w:rsid w:val="000F5DBE"/>
    <w:rsid w:val="000F5DEC"/>
    <w:rsid w:val="000F61EC"/>
    <w:rsid w:val="000F6A6C"/>
    <w:rsid w:val="000F6ACC"/>
    <w:rsid w:val="000F6DC4"/>
    <w:rsid w:val="000F74F2"/>
    <w:rsid w:val="000F7E8F"/>
    <w:rsid w:val="00100A90"/>
    <w:rsid w:val="00100F12"/>
    <w:rsid w:val="00101119"/>
    <w:rsid w:val="00101442"/>
    <w:rsid w:val="0010183A"/>
    <w:rsid w:val="00101FA3"/>
    <w:rsid w:val="0010226C"/>
    <w:rsid w:val="00102B9E"/>
    <w:rsid w:val="00102C71"/>
    <w:rsid w:val="0010302B"/>
    <w:rsid w:val="00103848"/>
    <w:rsid w:val="00103FEC"/>
    <w:rsid w:val="00104469"/>
    <w:rsid w:val="00104515"/>
    <w:rsid w:val="00104709"/>
    <w:rsid w:val="00104B37"/>
    <w:rsid w:val="0010575B"/>
    <w:rsid w:val="00106B67"/>
    <w:rsid w:val="00107102"/>
    <w:rsid w:val="00107740"/>
    <w:rsid w:val="0010795B"/>
    <w:rsid w:val="00110453"/>
    <w:rsid w:val="001109CC"/>
    <w:rsid w:val="00111AE5"/>
    <w:rsid w:val="00113795"/>
    <w:rsid w:val="00113C99"/>
    <w:rsid w:val="00113DE7"/>
    <w:rsid w:val="00114713"/>
    <w:rsid w:val="00114B50"/>
    <w:rsid w:val="00114E3A"/>
    <w:rsid w:val="0011538D"/>
    <w:rsid w:val="00115810"/>
    <w:rsid w:val="0011604A"/>
    <w:rsid w:val="00117E6A"/>
    <w:rsid w:val="0012019B"/>
    <w:rsid w:val="00120FA0"/>
    <w:rsid w:val="00120FA7"/>
    <w:rsid w:val="001213B2"/>
    <w:rsid w:val="00121B4A"/>
    <w:rsid w:val="0012201B"/>
    <w:rsid w:val="001226D0"/>
    <w:rsid w:val="00122757"/>
    <w:rsid w:val="001236F4"/>
    <w:rsid w:val="00124CF7"/>
    <w:rsid w:val="00124DBA"/>
    <w:rsid w:val="00125E8F"/>
    <w:rsid w:val="001265E6"/>
    <w:rsid w:val="0012686C"/>
    <w:rsid w:val="001317B7"/>
    <w:rsid w:val="00131819"/>
    <w:rsid w:val="00131A0B"/>
    <w:rsid w:val="001330DF"/>
    <w:rsid w:val="00133611"/>
    <w:rsid w:val="00133740"/>
    <w:rsid w:val="00134E10"/>
    <w:rsid w:val="00135739"/>
    <w:rsid w:val="0013587F"/>
    <w:rsid w:val="00135A9A"/>
    <w:rsid w:val="001367B1"/>
    <w:rsid w:val="00136DDA"/>
    <w:rsid w:val="00136E19"/>
    <w:rsid w:val="001403E7"/>
    <w:rsid w:val="00140F4C"/>
    <w:rsid w:val="001436AA"/>
    <w:rsid w:val="00143FDD"/>
    <w:rsid w:val="00144A41"/>
    <w:rsid w:val="00145345"/>
    <w:rsid w:val="00145580"/>
    <w:rsid w:val="001503CC"/>
    <w:rsid w:val="0015290A"/>
    <w:rsid w:val="00152A92"/>
    <w:rsid w:val="00152AE6"/>
    <w:rsid w:val="00152D3F"/>
    <w:rsid w:val="00152F71"/>
    <w:rsid w:val="001530E5"/>
    <w:rsid w:val="00154313"/>
    <w:rsid w:val="001547FF"/>
    <w:rsid w:val="00157C15"/>
    <w:rsid w:val="00160D73"/>
    <w:rsid w:val="00161380"/>
    <w:rsid w:val="00161CC3"/>
    <w:rsid w:val="001626D7"/>
    <w:rsid w:val="00162BD1"/>
    <w:rsid w:val="00163851"/>
    <w:rsid w:val="001638A9"/>
    <w:rsid w:val="001638DF"/>
    <w:rsid w:val="0016570C"/>
    <w:rsid w:val="001657A1"/>
    <w:rsid w:val="001657BC"/>
    <w:rsid w:val="001657ED"/>
    <w:rsid w:val="0016591C"/>
    <w:rsid w:val="0016727E"/>
    <w:rsid w:val="001672A1"/>
    <w:rsid w:val="00170218"/>
    <w:rsid w:val="00170748"/>
    <w:rsid w:val="001720B4"/>
    <w:rsid w:val="00172294"/>
    <w:rsid w:val="0017411F"/>
    <w:rsid w:val="00175375"/>
    <w:rsid w:val="001756F6"/>
    <w:rsid w:val="00176402"/>
    <w:rsid w:val="00176796"/>
    <w:rsid w:val="00177789"/>
    <w:rsid w:val="00177A13"/>
    <w:rsid w:val="00177CDC"/>
    <w:rsid w:val="00180593"/>
    <w:rsid w:val="00181367"/>
    <w:rsid w:val="0018219C"/>
    <w:rsid w:val="00182F61"/>
    <w:rsid w:val="00183370"/>
    <w:rsid w:val="001837CA"/>
    <w:rsid w:val="00183ADA"/>
    <w:rsid w:val="00183FBB"/>
    <w:rsid w:val="00184056"/>
    <w:rsid w:val="0018448C"/>
    <w:rsid w:val="00185B26"/>
    <w:rsid w:val="00187D5F"/>
    <w:rsid w:val="00190764"/>
    <w:rsid w:val="00190D19"/>
    <w:rsid w:val="00190E6E"/>
    <w:rsid w:val="0019186B"/>
    <w:rsid w:val="00191DAC"/>
    <w:rsid w:val="00192B9C"/>
    <w:rsid w:val="001930D8"/>
    <w:rsid w:val="00193B82"/>
    <w:rsid w:val="00193CD8"/>
    <w:rsid w:val="00193E01"/>
    <w:rsid w:val="00194334"/>
    <w:rsid w:val="0019537E"/>
    <w:rsid w:val="001954CD"/>
    <w:rsid w:val="001956B1"/>
    <w:rsid w:val="00197429"/>
    <w:rsid w:val="001A100C"/>
    <w:rsid w:val="001A1898"/>
    <w:rsid w:val="001A1AF3"/>
    <w:rsid w:val="001A21A9"/>
    <w:rsid w:val="001A282F"/>
    <w:rsid w:val="001A2B19"/>
    <w:rsid w:val="001A32F8"/>
    <w:rsid w:val="001A452A"/>
    <w:rsid w:val="001A509D"/>
    <w:rsid w:val="001A5379"/>
    <w:rsid w:val="001A549B"/>
    <w:rsid w:val="001A63E0"/>
    <w:rsid w:val="001A6B49"/>
    <w:rsid w:val="001A702F"/>
    <w:rsid w:val="001B078A"/>
    <w:rsid w:val="001B4174"/>
    <w:rsid w:val="001B75AE"/>
    <w:rsid w:val="001B7A06"/>
    <w:rsid w:val="001C03F3"/>
    <w:rsid w:val="001C0A23"/>
    <w:rsid w:val="001C1C5D"/>
    <w:rsid w:val="001C24D6"/>
    <w:rsid w:val="001C31EA"/>
    <w:rsid w:val="001C34A1"/>
    <w:rsid w:val="001C3A09"/>
    <w:rsid w:val="001C4799"/>
    <w:rsid w:val="001C4ABA"/>
    <w:rsid w:val="001C58AE"/>
    <w:rsid w:val="001C632F"/>
    <w:rsid w:val="001C6A01"/>
    <w:rsid w:val="001C7C1A"/>
    <w:rsid w:val="001D07CF"/>
    <w:rsid w:val="001D0914"/>
    <w:rsid w:val="001D1889"/>
    <w:rsid w:val="001D1895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E9A"/>
    <w:rsid w:val="001E009C"/>
    <w:rsid w:val="001E022E"/>
    <w:rsid w:val="001E03AB"/>
    <w:rsid w:val="001E2263"/>
    <w:rsid w:val="001E2EB5"/>
    <w:rsid w:val="001E39F2"/>
    <w:rsid w:val="001E4738"/>
    <w:rsid w:val="001E4883"/>
    <w:rsid w:val="001E585F"/>
    <w:rsid w:val="001E5913"/>
    <w:rsid w:val="001E70C2"/>
    <w:rsid w:val="001F1875"/>
    <w:rsid w:val="001F2584"/>
    <w:rsid w:val="001F3119"/>
    <w:rsid w:val="001F4FEE"/>
    <w:rsid w:val="001F5C3A"/>
    <w:rsid w:val="001F6BDC"/>
    <w:rsid w:val="001F7622"/>
    <w:rsid w:val="001F78BC"/>
    <w:rsid w:val="002002F1"/>
    <w:rsid w:val="0020131B"/>
    <w:rsid w:val="0020216A"/>
    <w:rsid w:val="00202C53"/>
    <w:rsid w:val="00202D7B"/>
    <w:rsid w:val="00203035"/>
    <w:rsid w:val="00203FD5"/>
    <w:rsid w:val="002041C5"/>
    <w:rsid w:val="00204426"/>
    <w:rsid w:val="00204482"/>
    <w:rsid w:val="00206917"/>
    <w:rsid w:val="00207761"/>
    <w:rsid w:val="00207A9A"/>
    <w:rsid w:val="00207D9F"/>
    <w:rsid w:val="002104AA"/>
    <w:rsid w:val="002105CC"/>
    <w:rsid w:val="002109FD"/>
    <w:rsid w:val="002116F8"/>
    <w:rsid w:val="002120A9"/>
    <w:rsid w:val="002127E4"/>
    <w:rsid w:val="0021408B"/>
    <w:rsid w:val="00214971"/>
    <w:rsid w:val="002157CC"/>
    <w:rsid w:val="00215E14"/>
    <w:rsid w:val="00216015"/>
    <w:rsid w:val="00216EBF"/>
    <w:rsid w:val="00216F4C"/>
    <w:rsid w:val="00217E1C"/>
    <w:rsid w:val="0022061F"/>
    <w:rsid w:val="00220AA8"/>
    <w:rsid w:val="0022125C"/>
    <w:rsid w:val="00222E2E"/>
    <w:rsid w:val="0022331D"/>
    <w:rsid w:val="002235B2"/>
    <w:rsid w:val="0022374E"/>
    <w:rsid w:val="00224F67"/>
    <w:rsid w:val="00225D54"/>
    <w:rsid w:val="00226E25"/>
    <w:rsid w:val="002270EB"/>
    <w:rsid w:val="002272C7"/>
    <w:rsid w:val="002302B8"/>
    <w:rsid w:val="00231168"/>
    <w:rsid w:val="002311EC"/>
    <w:rsid w:val="002315DB"/>
    <w:rsid w:val="00233077"/>
    <w:rsid w:val="002341B0"/>
    <w:rsid w:val="002355EB"/>
    <w:rsid w:val="002367F1"/>
    <w:rsid w:val="00236A92"/>
    <w:rsid w:val="00237E6E"/>
    <w:rsid w:val="002402CE"/>
    <w:rsid w:val="0024062A"/>
    <w:rsid w:val="00240C54"/>
    <w:rsid w:val="00241300"/>
    <w:rsid w:val="002414D4"/>
    <w:rsid w:val="002426E9"/>
    <w:rsid w:val="00242A8A"/>
    <w:rsid w:val="00242D7B"/>
    <w:rsid w:val="002435EF"/>
    <w:rsid w:val="002443B3"/>
    <w:rsid w:val="002445AD"/>
    <w:rsid w:val="00244F12"/>
    <w:rsid w:val="0024520E"/>
    <w:rsid w:val="00245A50"/>
    <w:rsid w:val="00245F22"/>
    <w:rsid w:val="0024667E"/>
    <w:rsid w:val="002468C4"/>
    <w:rsid w:val="002510C9"/>
    <w:rsid w:val="002517B1"/>
    <w:rsid w:val="002519D8"/>
    <w:rsid w:val="00251AE2"/>
    <w:rsid w:val="00251BE9"/>
    <w:rsid w:val="00251D82"/>
    <w:rsid w:val="00252315"/>
    <w:rsid w:val="0025340D"/>
    <w:rsid w:val="00253735"/>
    <w:rsid w:val="002556CA"/>
    <w:rsid w:val="00256A4A"/>
    <w:rsid w:val="00256FA5"/>
    <w:rsid w:val="00257036"/>
    <w:rsid w:val="0025703E"/>
    <w:rsid w:val="00260B13"/>
    <w:rsid w:val="00260C90"/>
    <w:rsid w:val="0026192C"/>
    <w:rsid w:val="00262A72"/>
    <w:rsid w:val="00262BC1"/>
    <w:rsid w:val="00262F99"/>
    <w:rsid w:val="002631D1"/>
    <w:rsid w:val="002642BC"/>
    <w:rsid w:val="00265122"/>
    <w:rsid w:val="002651B4"/>
    <w:rsid w:val="00265990"/>
    <w:rsid w:val="00266D2B"/>
    <w:rsid w:val="00267F82"/>
    <w:rsid w:val="00270FBF"/>
    <w:rsid w:val="002715DB"/>
    <w:rsid w:val="00271B96"/>
    <w:rsid w:val="00271BE2"/>
    <w:rsid w:val="00272BEB"/>
    <w:rsid w:val="0027303F"/>
    <w:rsid w:val="0027414E"/>
    <w:rsid w:val="00274970"/>
    <w:rsid w:val="002750F6"/>
    <w:rsid w:val="00275244"/>
    <w:rsid w:val="002759D0"/>
    <w:rsid w:val="002766C1"/>
    <w:rsid w:val="002778DF"/>
    <w:rsid w:val="002779DF"/>
    <w:rsid w:val="002806A6"/>
    <w:rsid w:val="002813CC"/>
    <w:rsid w:val="00281FE7"/>
    <w:rsid w:val="00282BEB"/>
    <w:rsid w:val="00282DA1"/>
    <w:rsid w:val="00282FF4"/>
    <w:rsid w:val="002840B7"/>
    <w:rsid w:val="002841C3"/>
    <w:rsid w:val="00284505"/>
    <w:rsid w:val="00284E4E"/>
    <w:rsid w:val="0028654D"/>
    <w:rsid w:val="002866BA"/>
    <w:rsid w:val="00287028"/>
    <w:rsid w:val="00287BEA"/>
    <w:rsid w:val="00287F89"/>
    <w:rsid w:val="00290639"/>
    <w:rsid w:val="00290D63"/>
    <w:rsid w:val="00290ED6"/>
    <w:rsid w:val="00291259"/>
    <w:rsid w:val="00291B8B"/>
    <w:rsid w:val="0029254A"/>
    <w:rsid w:val="00292A20"/>
    <w:rsid w:val="00292F4C"/>
    <w:rsid w:val="00293642"/>
    <w:rsid w:val="00293726"/>
    <w:rsid w:val="00293D30"/>
    <w:rsid w:val="0029635C"/>
    <w:rsid w:val="00296E68"/>
    <w:rsid w:val="002A3210"/>
    <w:rsid w:val="002A33BB"/>
    <w:rsid w:val="002A3A5D"/>
    <w:rsid w:val="002A3C4F"/>
    <w:rsid w:val="002A4C1D"/>
    <w:rsid w:val="002A5562"/>
    <w:rsid w:val="002A7192"/>
    <w:rsid w:val="002B0847"/>
    <w:rsid w:val="002B0B36"/>
    <w:rsid w:val="002B30DD"/>
    <w:rsid w:val="002B4182"/>
    <w:rsid w:val="002B427F"/>
    <w:rsid w:val="002B4CFE"/>
    <w:rsid w:val="002B5C83"/>
    <w:rsid w:val="002B6A94"/>
    <w:rsid w:val="002B6EBD"/>
    <w:rsid w:val="002B76AF"/>
    <w:rsid w:val="002C09CE"/>
    <w:rsid w:val="002C1120"/>
    <w:rsid w:val="002C128B"/>
    <w:rsid w:val="002C14C9"/>
    <w:rsid w:val="002C1531"/>
    <w:rsid w:val="002C1835"/>
    <w:rsid w:val="002C397B"/>
    <w:rsid w:val="002C4DD7"/>
    <w:rsid w:val="002C4E88"/>
    <w:rsid w:val="002C5132"/>
    <w:rsid w:val="002C612B"/>
    <w:rsid w:val="002C65D6"/>
    <w:rsid w:val="002C6958"/>
    <w:rsid w:val="002C6CE5"/>
    <w:rsid w:val="002C76BE"/>
    <w:rsid w:val="002D12B4"/>
    <w:rsid w:val="002D144D"/>
    <w:rsid w:val="002D37BF"/>
    <w:rsid w:val="002D4F79"/>
    <w:rsid w:val="002D61AC"/>
    <w:rsid w:val="002D7380"/>
    <w:rsid w:val="002D7590"/>
    <w:rsid w:val="002D7F55"/>
    <w:rsid w:val="002E0BE9"/>
    <w:rsid w:val="002E2787"/>
    <w:rsid w:val="002E2972"/>
    <w:rsid w:val="002E2D3C"/>
    <w:rsid w:val="002E2F64"/>
    <w:rsid w:val="002E37BB"/>
    <w:rsid w:val="002E3B78"/>
    <w:rsid w:val="002E564B"/>
    <w:rsid w:val="002E68BF"/>
    <w:rsid w:val="002E6A7D"/>
    <w:rsid w:val="002F004C"/>
    <w:rsid w:val="002F01D4"/>
    <w:rsid w:val="002F0E4D"/>
    <w:rsid w:val="002F12FE"/>
    <w:rsid w:val="002F13AC"/>
    <w:rsid w:val="002F1A98"/>
    <w:rsid w:val="002F1D3E"/>
    <w:rsid w:val="002F396A"/>
    <w:rsid w:val="002F3D95"/>
    <w:rsid w:val="002F43E3"/>
    <w:rsid w:val="002F44D4"/>
    <w:rsid w:val="002F5707"/>
    <w:rsid w:val="002F5D4C"/>
    <w:rsid w:val="002F6EE1"/>
    <w:rsid w:val="0030092A"/>
    <w:rsid w:val="00301764"/>
    <w:rsid w:val="00301ECA"/>
    <w:rsid w:val="00302E56"/>
    <w:rsid w:val="0030356F"/>
    <w:rsid w:val="0030764D"/>
    <w:rsid w:val="003076CF"/>
    <w:rsid w:val="00310E49"/>
    <w:rsid w:val="003115B4"/>
    <w:rsid w:val="00311E94"/>
    <w:rsid w:val="00312308"/>
    <w:rsid w:val="00312C8F"/>
    <w:rsid w:val="00312FE6"/>
    <w:rsid w:val="003172AF"/>
    <w:rsid w:val="003174D5"/>
    <w:rsid w:val="003177D2"/>
    <w:rsid w:val="0031782E"/>
    <w:rsid w:val="00317B08"/>
    <w:rsid w:val="00320B2A"/>
    <w:rsid w:val="003213C2"/>
    <w:rsid w:val="003216F3"/>
    <w:rsid w:val="0032315A"/>
    <w:rsid w:val="0032507E"/>
    <w:rsid w:val="00325742"/>
    <w:rsid w:val="00326FB0"/>
    <w:rsid w:val="00326FC8"/>
    <w:rsid w:val="003275AA"/>
    <w:rsid w:val="00327711"/>
    <w:rsid w:val="00331ADF"/>
    <w:rsid w:val="00331F81"/>
    <w:rsid w:val="00332A75"/>
    <w:rsid w:val="00333295"/>
    <w:rsid w:val="00333377"/>
    <w:rsid w:val="00333A32"/>
    <w:rsid w:val="0033418D"/>
    <w:rsid w:val="00334570"/>
    <w:rsid w:val="00334CB2"/>
    <w:rsid w:val="0033517B"/>
    <w:rsid w:val="003368E1"/>
    <w:rsid w:val="003371C1"/>
    <w:rsid w:val="00337B6E"/>
    <w:rsid w:val="0034042D"/>
    <w:rsid w:val="003406CD"/>
    <w:rsid w:val="0034300B"/>
    <w:rsid w:val="003439B9"/>
    <w:rsid w:val="00344BC0"/>
    <w:rsid w:val="00345803"/>
    <w:rsid w:val="00350C83"/>
    <w:rsid w:val="00351D59"/>
    <w:rsid w:val="00352D47"/>
    <w:rsid w:val="00354068"/>
    <w:rsid w:val="0035496E"/>
    <w:rsid w:val="003549A3"/>
    <w:rsid w:val="00354B96"/>
    <w:rsid w:val="003575D1"/>
    <w:rsid w:val="0036067A"/>
    <w:rsid w:val="003619D2"/>
    <w:rsid w:val="00361A5C"/>
    <w:rsid w:val="003624DD"/>
    <w:rsid w:val="00362E18"/>
    <w:rsid w:val="00362F0B"/>
    <w:rsid w:val="00363718"/>
    <w:rsid w:val="0036410A"/>
    <w:rsid w:val="00364767"/>
    <w:rsid w:val="00365492"/>
    <w:rsid w:val="00365DCE"/>
    <w:rsid w:val="0036602A"/>
    <w:rsid w:val="00366C0A"/>
    <w:rsid w:val="00367F0A"/>
    <w:rsid w:val="00370161"/>
    <w:rsid w:val="003714A0"/>
    <w:rsid w:val="003715C9"/>
    <w:rsid w:val="00371C65"/>
    <w:rsid w:val="00371D6A"/>
    <w:rsid w:val="00372078"/>
    <w:rsid w:val="00372759"/>
    <w:rsid w:val="0037275D"/>
    <w:rsid w:val="00373472"/>
    <w:rsid w:val="00374057"/>
    <w:rsid w:val="00374868"/>
    <w:rsid w:val="00375C95"/>
    <w:rsid w:val="003770B2"/>
    <w:rsid w:val="00377461"/>
    <w:rsid w:val="00380513"/>
    <w:rsid w:val="003809D7"/>
    <w:rsid w:val="003819F1"/>
    <w:rsid w:val="00383757"/>
    <w:rsid w:val="00384013"/>
    <w:rsid w:val="00384966"/>
    <w:rsid w:val="00384FFB"/>
    <w:rsid w:val="00385022"/>
    <w:rsid w:val="003857F5"/>
    <w:rsid w:val="003859EA"/>
    <w:rsid w:val="00386295"/>
    <w:rsid w:val="00386CB9"/>
    <w:rsid w:val="00387D3F"/>
    <w:rsid w:val="00391260"/>
    <w:rsid w:val="00391759"/>
    <w:rsid w:val="00392C30"/>
    <w:rsid w:val="00392D28"/>
    <w:rsid w:val="00392DE4"/>
    <w:rsid w:val="00392FD4"/>
    <w:rsid w:val="003930F9"/>
    <w:rsid w:val="00393659"/>
    <w:rsid w:val="00394302"/>
    <w:rsid w:val="00394CE1"/>
    <w:rsid w:val="00396275"/>
    <w:rsid w:val="00396C32"/>
    <w:rsid w:val="003978FC"/>
    <w:rsid w:val="003A0042"/>
    <w:rsid w:val="003A0797"/>
    <w:rsid w:val="003A10EA"/>
    <w:rsid w:val="003A1120"/>
    <w:rsid w:val="003A1869"/>
    <w:rsid w:val="003A2A9F"/>
    <w:rsid w:val="003A3947"/>
    <w:rsid w:val="003A3ECA"/>
    <w:rsid w:val="003A51D3"/>
    <w:rsid w:val="003A6528"/>
    <w:rsid w:val="003A677D"/>
    <w:rsid w:val="003A6B15"/>
    <w:rsid w:val="003A729D"/>
    <w:rsid w:val="003A7810"/>
    <w:rsid w:val="003B1C6E"/>
    <w:rsid w:val="003B23B9"/>
    <w:rsid w:val="003B3751"/>
    <w:rsid w:val="003B3BBF"/>
    <w:rsid w:val="003B475B"/>
    <w:rsid w:val="003B66C5"/>
    <w:rsid w:val="003B6B01"/>
    <w:rsid w:val="003C0563"/>
    <w:rsid w:val="003C06CB"/>
    <w:rsid w:val="003C1927"/>
    <w:rsid w:val="003C203C"/>
    <w:rsid w:val="003C2426"/>
    <w:rsid w:val="003C2A97"/>
    <w:rsid w:val="003C2C74"/>
    <w:rsid w:val="003C3409"/>
    <w:rsid w:val="003C377F"/>
    <w:rsid w:val="003C4B76"/>
    <w:rsid w:val="003C5595"/>
    <w:rsid w:val="003D0266"/>
    <w:rsid w:val="003D15BC"/>
    <w:rsid w:val="003D1C37"/>
    <w:rsid w:val="003D1D1C"/>
    <w:rsid w:val="003D23A1"/>
    <w:rsid w:val="003D2DF5"/>
    <w:rsid w:val="003D36CC"/>
    <w:rsid w:val="003D5A07"/>
    <w:rsid w:val="003D7E31"/>
    <w:rsid w:val="003E14EE"/>
    <w:rsid w:val="003E268C"/>
    <w:rsid w:val="003E2D8D"/>
    <w:rsid w:val="003E39AE"/>
    <w:rsid w:val="003E3AA3"/>
    <w:rsid w:val="003E3D10"/>
    <w:rsid w:val="003E3E12"/>
    <w:rsid w:val="003E3EEB"/>
    <w:rsid w:val="003E5131"/>
    <w:rsid w:val="003E6D83"/>
    <w:rsid w:val="003E6FBE"/>
    <w:rsid w:val="003E7965"/>
    <w:rsid w:val="003E7B23"/>
    <w:rsid w:val="003F0A82"/>
    <w:rsid w:val="003F0CD0"/>
    <w:rsid w:val="003F0DD4"/>
    <w:rsid w:val="003F169F"/>
    <w:rsid w:val="003F1711"/>
    <w:rsid w:val="003F1E81"/>
    <w:rsid w:val="003F2773"/>
    <w:rsid w:val="003F314E"/>
    <w:rsid w:val="003F3796"/>
    <w:rsid w:val="003F37F7"/>
    <w:rsid w:val="003F44B9"/>
    <w:rsid w:val="003F4A8B"/>
    <w:rsid w:val="003F4C0B"/>
    <w:rsid w:val="003F5ED0"/>
    <w:rsid w:val="003F60F3"/>
    <w:rsid w:val="003F65F3"/>
    <w:rsid w:val="003F671A"/>
    <w:rsid w:val="003F6C14"/>
    <w:rsid w:val="003F6C63"/>
    <w:rsid w:val="00401158"/>
    <w:rsid w:val="00401FAE"/>
    <w:rsid w:val="00402DE5"/>
    <w:rsid w:val="00403793"/>
    <w:rsid w:val="00405B98"/>
    <w:rsid w:val="00406C9E"/>
    <w:rsid w:val="00406E44"/>
    <w:rsid w:val="00406FB7"/>
    <w:rsid w:val="004072C1"/>
    <w:rsid w:val="004074D0"/>
    <w:rsid w:val="004134FE"/>
    <w:rsid w:val="00413DA5"/>
    <w:rsid w:val="00414128"/>
    <w:rsid w:val="00414380"/>
    <w:rsid w:val="00414F5B"/>
    <w:rsid w:val="00415439"/>
    <w:rsid w:val="004154D3"/>
    <w:rsid w:val="00417242"/>
    <w:rsid w:val="00423172"/>
    <w:rsid w:val="0042449D"/>
    <w:rsid w:val="004260E1"/>
    <w:rsid w:val="00426978"/>
    <w:rsid w:val="00426E1E"/>
    <w:rsid w:val="0042796D"/>
    <w:rsid w:val="004279CE"/>
    <w:rsid w:val="00427FDC"/>
    <w:rsid w:val="004301AC"/>
    <w:rsid w:val="00431028"/>
    <w:rsid w:val="004320E6"/>
    <w:rsid w:val="00432266"/>
    <w:rsid w:val="00432DC9"/>
    <w:rsid w:val="004336CB"/>
    <w:rsid w:val="00433E4A"/>
    <w:rsid w:val="004347A2"/>
    <w:rsid w:val="00434FF9"/>
    <w:rsid w:val="004355EA"/>
    <w:rsid w:val="00435656"/>
    <w:rsid w:val="00435DB7"/>
    <w:rsid w:val="00435FCC"/>
    <w:rsid w:val="004364A9"/>
    <w:rsid w:val="004366A4"/>
    <w:rsid w:val="00436758"/>
    <w:rsid w:val="004369CD"/>
    <w:rsid w:val="00436A90"/>
    <w:rsid w:val="00436CB7"/>
    <w:rsid w:val="00437058"/>
    <w:rsid w:val="00437223"/>
    <w:rsid w:val="00437A64"/>
    <w:rsid w:val="00437D88"/>
    <w:rsid w:val="00437E84"/>
    <w:rsid w:val="00440249"/>
    <w:rsid w:val="004402B1"/>
    <w:rsid w:val="004417F3"/>
    <w:rsid w:val="00441DD3"/>
    <w:rsid w:val="00441DFD"/>
    <w:rsid w:val="00442158"/>
    <w:rsid w:val="00442B84"/>
    <w:rsid w:val="00443E05"/>
    <w:rsid w:val="00443FA3"/>
    <w:rsid w:val="0044490D"/>
    <w:rsid w:val="004452BE"/>
    <w:rsid w:val="004454C8"/>
    <w:rsid w:val="004457DB"/>
    <w:rsid w:val="00446FE6"/>
    <w:rsid w:val="00447728"/>
    <w:rsid w:val="00447989"/>
    <w:rsid w:val="00447BD7"/>
    <w:rsid w:val="00447C6D"/>
    <w:rsid w:val="004515F0"/>
    <w:rsid w:val="00452650"/>
    <w:rsid w:val="00453015"/>
    <w:rsid w:val="004557F5"/>
    <w:rsid w:val="00455AD6"/>
    <w:rsid w:val="0045711F"/>
    <w:rsid w:val="00457425"/>
    <w:rsid w:val="00460171"/>
    <w:rsid w:val="0046093F"/>
    <w:rsid w:val="00460CCF"/>
    <w:rsid w:val="004615AF"/>
    <w:rsid w:val="00461D9F"/>
    <w:rsid w:val="0046202A"/>
    <w:rsid w:val="00462B30"/>
    <w:rsid w:val="00466EBD"/>
    <w:rsid w:val="00467220"/>
    <w:rsid w:val="00467B3B"/>
    <w:rsid w:val="004709AC"/>
    <w:rsid w:val="00470B6A"/>
    <w:rsid w:val="004719F4"/>
    <w:rsid w:val="00472A5C"/>
    <w:rsid w:val="004731BC"/>
    <w:rsid w:val="00473EBB"/>
    <w:rsid w:val="00474F8E"/>
    <w:rsid w:val="00475ED9"/>
    <w:rsid w:val="004764DC"/>
    <w:rsid w:val="004768A7"/>
    <w:rsid w:val="00476E54"/>
    <w:rsid w:val="004773C2"/>
    <w:rsid w:val="00477D74"/>
    <w:rsid w:val="0048006F"/>
    <w:rsid w:val="00480A7D"/>
    <w:rsid w:val="00480C47"/>
    <w:rsid w:val="00480EED"/>
    <w:rsid w:val="0048119E"/>
    <w:rsid w:val="004819BD"/>
    <w:rsid w:val="00481B5A"/>
    <w:rsid w:val="00481BC4"/>
    <w:rsid w:val="00482CBB"/>
    <w:rsid w:val="00482D8B"/>
    <w:rsid w:val="00484266"/>
    <w:rsid w:val="00484FEA"/>
    <w:rsid w:val="00485617"/>
    <w:rsid w:val="00485658"/>
    <w:rsid w:val="00485671"/>
    <w:rsid w:val="00485B18"/>
    <w:rsid w:val="00485BFF"/>
    <w:rsid w:val="00485E9D"/>
    <w:rsid w:val="00486202"/>
    <w:rsid w:val="00486657"/>
    <w:rsid w:val="00486DC1"/>
    <w:rsid w:val="00486DC3"/>
    <w:rsid w:val="004877EF"/>
    <w:rsid w:val="00487FEA"/>
    <w:rsid w:val="0049054D"/>
    <w:rsid w:val="004914C0"/>
    <w:rsid w:val="004924F9"/>
    <w:rsid w:val="00492E1F"/>
    <w:rsid w:val="00493969"/>
    <w:rsid w:val="00493D58"/>
    <w:rsid w:val="00494506"/>
    <w:rsid w:val="00495F16"/>
    <w:rsid w:val="00496924"/>
    <w:rsid w:val="004A016E"/>
    <w:rsid w:val="004A1215"/>
    <w:rsid w:val="004A30DF"/>
    <w:rsid w:val="004A3A53"/>
    <w:rsid w:val="004A449E"/>
    <w:rsid w:val="004A51D8"/>
    <w:rsid w:val="004A526D"/>
    <w:rsid w:val="004A6E07"/>
    <w:rsid w:val="004B0DBD"/>
    <w:rsid w:val="004B0E37"/>
    <w:rsid w:val="004B1275"/>
    <w:rsid w:val="004B1CE4"/>
    <w:rsid w:val="004B1E86"/>
    <w:rsid w:val="004B2288"/>
    <w:rsid w:val="004B22C1"/>
    <w:rsid w:val="004B2BFB"/>
    <w:rsid w:val="004B2CE2"/>
    <w:rsid w:val="004B3DAE"/>
    <w:rsid w:val="004B4CDE"/>
    <w:rsid w:val="004B662D"/>
    <w:rsid w:val="004B6A0B"/>
    <w:rsid w:val="004B753D"/>
    <w:rsid w:val="004C0731"/>
    <w:rsid w:val="004C0EDD"/>
    <w:rsid w:val="004C21EA"/>
    <w:rsid w:val="004C284B"/>
    <w:rsid w:val="004C4690"/>
    <w:rsid w:val="004C4B6F"/>
    <w:rsid w:val="004C54C8"/>
    <w:rsid w:val="004C56EA"/>
    <w:rsid w:val="004C6464"/>
    <w:rsid w:val="004C69F3"/>
    <w:rsid w:val="004D16C1"/>
    <w:rsid w:val="004D1EB0"/>
    <w:rsid w:val="004D236A"/>
    <w:rsid w:val="004D35F7"/>
    <w:rsid w:val="004D41FF"/>
    <w:rsid w:val="004D43D2"/>
    <w:rsid w:val="004D444B"/>
    <w:rsid w:val="004D66BE"/>
    <w:rsid w:val="004D6F24"/>
    <w:rsid w:val="004E0D2B"/>
    <w:rsid w:val="004E19B3"/>
    <w:rsid w:val="004E1DAC"/>
    <w:rsid w:val="004E203F"/>
    <w:rsid w:val="004E25AA"/>
    <w:rsid w:val="004E3678"/>
    <w:rsid w:val="004E3BB3"/>
    <w:rsid w:val="004E51B6"/>
    <w:rsid w:val="004E59BC"/>
    <w:rsid w:val="004E5C78"/>
    <w:rsid w:val="004E5FC2"/>
    <w:rsid w:val="004E6340"/>
    <w:rsid w:val="004E684F"/>
    <w:rsid w:val="004E7C70"/>
    <w:rsid w:val="004F0F7B"/>
    <w:rsid w:val="004F1FA0"/>
    <w:rsid w:val="004F290E"/>
    <w:rsid w:val="004F306F"/>
    <w:rsid w:val="004F34C6"/>
    <w:rsid w:val="004F3B79"/>
    <w:rsid w:val="004F42DC"/>
    <w:rsid w:val="004F480C"/>
    <w:rsid w:val="004F521E"/>
    <w:rsid w:val="004F550C"/>
    <w:rsid w:val="004F7171"/>
    <w:rsid w:val="005000F7"/>
    <w:rsid w:val="005007AE"/>
    <w:rsid w:val="005010B1"/>
    <w:rsid w:val="0050332B"/>
    <w:rsid w:val="00503BB2"/>
    <w:rsid w:val="00503CB0"/>
    <w:rsid w:val="00504C1E"/>
    <w:rsid w:val="00505561"/>
    <w:rsid w:val="0050575E"/>
    <w:rsid w:val="005062B5"/>
    <w:rsid w:val="00506B39"/>
    <w:rsid w:val="00506D93"/>
    <w:rsid w:val="00506E51"/>
    <w:rsid w:val="00510A9A"/>
    <w:rsid w:val="00511B99"/>
    <w:rsid w:val="00511EAB"/>
    <w:rsid w:val="00512DBB"/>
    <w:rsid w:val="005132FC"/>
    <w:rsid w:val="00513540"/>
    <w:rsid w:val="005136AC"/>
    <w:rsid w:val="005140A9"/>
    <w:rsid w:val="0051481B"/>
    <w:rsid w:val="00517198"/>
    <w:rsid w:val="005179A1"/>
    <w:rsid w:val="005179A8"/>
    <w:rsid w:val="00520D38"/>
    <w:rsid w:val="00521034"/>
    <w:rsid w:val="00521356"/>
    <w:rsid w:val="00522A15"/>
    <w:rsid w:val="005230D8"/>
    <w:rsid w:val="00524D9B"/>
    <w:rsid w:val="00525833"/>
    <w:rsid w:val="00525CDA"/>
    <w:rsid w:val="0052678C"/>
    <w:rsid w:val="00527617"/>
    <w:rsid w:val="005276E3"/>
    <w:rsid w:val="00530291"/>
    <w:rsid w:val="005325D2"/>
    <w:rsid w:val="00532E71"/>
    <w:rsid w:val="0053318D"/>
    <w:rsid w:val="005338DF"/>
    <w:rsid w:val="00533CD0"/>
    <w:rsid w:val="005343EA"/>
    <w:rsid w:val="00535B46"/>
    <w:rsid w:val="00535FFE"/>
    <w:rsid w:val="00536468"/>
    <w:rsid w:val="00536473"/>
    <w:rsid w:val="005403A0"/>
    <w:rsid w:val="0054082D"/>
    <w:rsid w:val="00540A1B"/>
    <w:rsid w:val="00541212"/>
    <w:rsid w:val="005418A5"/>
    <w:rsid w:val="00541AFF"/>
    <w:rsid w:val="0054340B"/>
    <w:rsid w:val="0054487E"/>
    <w:rsid w:val="00544B4F"/>
    <w:rsid w:val="00545948"/>
    <w:rsid w:val="00545E9E"/>
    <w:rsid w:val="005465FB"/>
    <w:rsid w:val="00546AE1"/>
    <w:rsid w:val="005472E5"/>
    <w:rsid w:val="00547747"/>
    <w:rsid w:val="00547B10"/>
    <w:rsid w:val="0055058A"/>
    <w:rsid w:val="005516CF"/>
    <w:rsid w:val="00554322"/>
    <w:rsid w:val="005551BA"/>
    <w:rsid w:val="00555F23"/>
    <w:rsid w:val="00556A3F"/>
    <w:rsid w:val="00557C11"/>
    <w:rsid w:val="00560647"/>
    <w:rsid w:val="005607C7"/>
    <w:rsid w:val="00561EAC"/>
    <w:rsid w:val="005623A3"/>
    <w:rsid w:val="00562ACB"/>
    <w:rsid w:val="00563120"/>
    <w:rsid w:val="00563282"/>
    <w:rsid w:val="005639E9"/>
    <w:rsid w:val="00563DAD"/>
    <w:rsid w:val="00564F0A"/>
    <w:rsid w:val="0056708B"/>
    <w:rsid w:val="00567EBF"/>
    <w:rsid w:val="00570396"/>
    <w:rsid w:val="005705CB"/>
    <w:rsid w:val="00572C90"/>
    <w:rsid w:val="00574A86"/>
    <w:rsid w:val="005764FA"/>
    <w:rsid w:val="005767CC"/>
    <w:rsid w:val="00577510"/>
    <w:rsid w:val="00577581"/>
    <w:rsid w:val="005808F1"/>
    <w:rsid w:val="005813D5"/>
    <w:rsid w:val="00581BD7"/>
    <w:rsid w:val="00581F39"/>
    <w:rsid w:val="00582536"/>
    <w:rsid w:val="00582AC2"/>
    <w:rsid w:val="005840BF"/>
    <w:rsid w:val="0058482F"/>
    <w:rsid w:val="00584A09"/>
    <w:rsid w:val="005852BD"/>
    <w:rsid w:val="00585A69"/>
    <w:rsid w:val="00585D89"/>
    <w:rsid w:val="005879C5"/>
    <w:rsid w:val="0059082F"/>
    <w:rsid w:val="00591F50"/>
    <w:rsid w:val="005923C6"/>
    <w:rsid w:val="005925D5"/>
    <w:rsid w:val="00592D6E"/>
    <w:rsid w:val="00592DF6"/>
    <w:rsid w:val="00593D85"/>
    <w:rsid w:val="00596B6F"/>
    <w:rsid w:val="00596E1D"/>
    <w:rsid w:val="0059758B"/>
    <w:rsid w:val="005A00F3"/>
    <w:rsid w:val="005A1163"/>
    <w:rsid w:val="005A2655"/>
    <w:rsid w:val="005A270F"/>
    <w:rsid w:val="005A3456"/>
    <w:rsid w:val="005A66AF"/>
    <w:rsid w:val="005A6E21"/>
    <w:rsid w:val="005B03EB"/>
    <w:rsid w:val="005B0947"/>
    <w:rsid w:val="005B12FF"/>
    <w:rsid w:val="005B1525"/>
    <w:rsid w:val="005B234D"/>
    <w:rsid w:val="005B2FFC"/>
    <w:rsid w:val="005B47BC"/>
    <w:rsid w:val="005B47CE"/>
    <w:rsid w:val="005B579E"/>
    <w:rsid w:val="005B71E4"/>
    <w:rsid w:val="005B7C43"/>
    <w:rsid w:val="005B7F2D"/>
    <w:rsid w:val="005C02EF"/>
    <w:rsid w:val="005C03CB"/>
    <w:rsid w:val="005C181A"/>
    <w:rsid w:val="005C36F1"/>
    <w:rsid w:val="005C3A48"/>
    <w:rsid w:val="005C3D44"/>
    <w:rsid w:val="005C3DD3"/>
    <w:rsid w:val="005C4DDF"/>
    <w:rsid w:val="005C5EFA"/>
    <w:rsid w:val="005C6575"/>
    <w:rsid w:val="005C6E07"/>
    <w:rsid w:val="005C7958"/>
    <w:rsid w:val="005C7F98"/>
    <w:rsid w:val="005D1FD4"/>
    <w:rsid w:val="005D26D4"/>
    <w:rsid w:val="005D29A2"/>
    <w:rsid w:val="005D2C25"/>
    <w:rsid w:val="005D3E8E"/>
    <w:rsid w:val="005D433D"/>
    <w:rsid w:val="005D4633"/>
    <w:rsid w:val="005D4E76"/>
    <w:rsid w:val="005D675C"/>
    <w:rsid w:val="005D71D2"/>
    <w:rsid w:val="005D7773"/>
    <w:rsid w:val="005D7951"/>
    <w:rsid w:val="005E0F80"/>
    <w:rsid w:val="005E3178"/>
    <w:rsid w:val="005E342B"/>
    <w:rsid w:val="005E3543"/>
    <w:rsid w:val="005E3B98"/>
    <w:rsid w:val="005E3B9D"/>
    <w:rsid w:val="005E3F3D"/>
    <w:rsid w:val="005E4991"/>
    <w:rsid w:val="005E55B2"/>
    <w:rsid w:val="005E61B9"/>
    <w:rsid w:val="005E6323"/>
    <w:rsid w:val="005E6550"/>
    <w:rsid w:val="005E6897"/>
    <w:rsid w:val="005E6CF9"/>
    <w:rsid w:val="005E73F4"/>
    <w:rsid w:val="005E75FB"/>
    <w:rsid w:val="005E7B02"/>
    <w:rsid w:val="005F1D48"/>
    <w:rsid w:val="005F1F3A"/>
    <w:rsid w:val="005F2F05"/>
    <w:rsid w:val="005F31A6"/>
    <w:rsid w:val="005F31BC"/>
    <w:rsid w:val="005F4526"/>
    <w:rsid w:val="005F4A5D"/>
    <w:rsid w:val="005F7B22"/>
    <w:rsid w:val="005F7DCB"/>
    <w:rsid w:val="00600FE8"/>
    <w:rsid w:val="006010CD"/>
    <w:rsid w:val="00603162"/>
    <w:rsid w:val="00605A9A"/>
    <w:rsid w:val="00606B23"/>
    <w:rsid w:val="00607F49"/>
    <w:rsid w:val="00611701"/>
    <w:rsid w:val="00612659"/>
    <w:rsid w:val="0061299A"/>
    <w:rsid w:val="00612D8D"/>
    <w:rsid w:val="00612FC8"/>
    <w:rsid w:val="006133CF"/>
    <w:rsid w:val="00613F14"/>
    <w:rsid w:val="00614CD6"/>
    <w:rsid w:val="0061563B"/>
    <w:rsid w:val="00615679"/>
    <w:rsid w:val="006164DA"/>
    <w:rsid w:val="0061766D"/>
    <w:rsid w:val="006177A6"/>
    <w:rsid w:val="00617C89"/>
    <w:rsid w:val="00617E06"/>
    <w:rsid w:val="00621BE5"/>
    <w:rsid w:val="006230C9"/>
    <w:rsid w:val="0062344E"/>
    <w:rsid w:val="00623878"/>
    <w:rsid w:val="00623AA6"/>
    <w:rsid w:val="006255B8"/>
    <w:rsid w:val="00625685"/>
    <w:rsid w:val="00625E3B"/>
    <w:rsid w:val="00627FDE"/>
    <w:rsid w:val="00632808"/>
    <w:rsid w:val="0063301E"/>
    <w:rsid w:val="006331DE"/>
    <w:rsid w:val="00634146"/>
    <w:rsid w:val="00634708"/>
    <w:rsid w:val="006358B1"/>
    <w:rsid w:val="00635E09"/>
    <w:rsid w:val="00637727"/>
    <w:rsid w:val="00637B6D"/>
    <w:rsid w:val="00640525"/>
    <w:rsid w:val="00641429"/>
    <w:rsid w:val="00642747"/>
    <w:rsid w:val="00642A0C"/>
    <w:rsid w:val="00642A2B"/>
    <w:rsid w:val="00642A52"/>
    <w:rsid w:val="0064391A"/>
    <w:rsid w:val="006445ED"/>
    <w:rsid w:val="00644957"/>
    <w:rsid w:val="006456E8"/>
    <w:rsid w:val="006460A4"/>
    <w:rsid w:val="0064650C"/>
    <w:rsid w:val="00646B24"/>
    <w:rsid w:val="0064734E"/>
    <w:rsid w:val="006475A2"/>
    <w:rsid w:val="00647F61"/>
    <w:rsid w:val="006502D4"/>
    <w:rsid w:val="0065043E"/>
    <w:rsid w:val="00650B7E"/>
    <w:rsid w:val="0065184B"/>
    <w:rsid w:val="00651B6E"/>
    <w:rsid w:val="00651DB8"/>
    <w:rsid w:val="00651FF4"/>
    <w:rsid w:val="00654222"/>
    <w:rsid w:val="00655A17"/>
    <w:rsid w:val="00657B1A"/>
    <w:rsid w:val="00660A79"/>
    <w:rsid w:val="006613CE"/>
    <w:rsid w:val="00662655"/>
    <w:rsid w:val="006629A6"/>
    <w:rsid w:val="006632C0"/>
    <w:rsid w:val="00663FF3"/>
    <w:rsid w:val="00664001"/>
    <w:rsid w:val="006643DF"/>
    <w:rsid w:val="006644C4"/>
    <w:rsid w:val="006644E7"/>
    <w:rsid w:val="006652E4"/>
    <w:rsid w:val="006658A4"/>
    <w:rsid w:val="00665D79"/>
    <w:rsid w:val="006661B2"/>
    <w:rsid w:val="006665C2"/>
    <w:rsid w:val="00667F3B"/>
    <w:rsid w:val="00671297"/>
    <w:rsid w:val="00671953"/>
    <w:rsid w:val="00673C2A"/>
    <w:rsid w:val="00674BAE"/>
    <w:rsid w:val="006754F5"/>
    <w:rsid w:val="006759AE"/>
    <w:rsid w:val="00676247"/>
    <w:rsid w:val="0067667E"/>
    <w:rsid w:val="006766D3"/>
    <w:rsid w:val="00677A62"/>
    <w:rsid w:val="0068049F"/>
    <w:rsid w:val="00680769"/>
    <w:rsid w:val="0068090C"/>
    <w:rsid w:val="00680914"/>
    <w:rsid w:val="00680CAB"/>
    <w:rsid w:val="00680E49"/>
    <w:rsid w:val="00680F10"/>
    <w:rsid w:val="00681AA8"/>
    <w:rsid w:val="0068211C"/>
    <w:rsid w:val="00682742"/>
    <w:rsid w:val="00682FD6"/>
    <w:rsid w:val="0068369F"/>
    <w:rsid w:val="00685120"/>
    <w:rsid w:val="0068514D"/>
    <w:rsid w:val="006856B3"/>
    <w:rsid w:val="00685FB2"/>
    <w:rsid w:val="00686623"/>
    <w:rsid w:val="00687841"/>
    <w:rsid w:val="0068789E"/>
    <w:rsid w:val="0069085F"/>
    <w:rsid w:val="00690BF6"/>
    <w:rsid w:val="00691748"/>
    <w:rsid w:val="00691919"/>
    <w:rsid w:val="00692020"/>
    <w:rsid w:val="0069288A"/>
    <w:rsid w:val="006930AE"/>
    <w:rsid w:val="0069439D"/>
    <w:rsid w:val="00694792"/>
    <w:rsid w:val="00694B06"/>
    <w:rsid w:val="00695E6C"/>
    <w:rsid w:val="00697862"/>
    <w:rsid w:val="006A03CD"/>
    <w:rsid w:val="006A05EE"/>
    <w:rsid w:val="006A0A17"/>
    <w:rsid w:val="006A1FA9"/>
    <w:rsid w:val="006A2171"/>
    <w:rsid w:val="006A2BB2"/>
    <w:rsid w:val="006A2D56"/>
    <w:rsid w:val="006A356C"/>
    <w:rsid w:val="006A41E8"/>
    <w:rsid w:val="006A4474"/>
    <w:rsid w:val="006A5533"/>
    <w:rsid w:val="006A58C7"/>
    <w:rsid w:val="006A5D77"/>
    <w:rsid w:val="006A5DC1"/>
    <w:rsid w:val="006A5F53"/>
    <w:rsid w:val="006A6678"/>
    <w:rsid w:val="006A78E3"/>
    <w:rsid w:val="006B02E3"/>
    <w:rsid w:val="006B3874"/>
    <w:rsid w:val="006B57DF"/>
    <w:rsid w:val="006B57F7"/>
    <w:rsid w:val="006B658A"/>
    <w:rsid w:val="006B6F41"/>
    <w:rsid w:val="006C0A4D"/>
    <w:rsid w:val="006C1DA0"/>
    <w:rsid w:val="006C21B4"/>
    <w:rsid w:val="006C26A2"/>
    <w:rsid w:val="006C43B6"/>
    <w:rsid w:val="006C442C"/>
    <w:rsid w:val="006C486E"/>
    <w:rsid w:val="006C4EA7"/>
    <w:rsid w:val="006C51CE"/>
    <w:rsid w:val="006C582A"/>
    <w:rsid w:val="006C6B46"/>
    <w:rsid w:val="006C753F"/>
    <w:rsid w:val="006C7FA2"/>
    <w:rsid w:val="006D0F29"/>
    <w:rsid w:val="006D1931"/>
    <w:rsid w:val="006D1C51"/>
    <w:rsid w:val="006D283F"/>
    <w:rsid w:val="006D2C21"/>
    <w:rsid w:val="006D372C"/>
    <w:rsid w:val="006D43E5"/>
    <w:rsid w:val="006D4CAB"/>
    <w:rsid w:val="006D4E3F"/>
    <w:rsid w:val="006D5245"/>
    <w:rsid w:val="006D658E"/>
    <w:rsid w:val="006D67A7"/>
    <w:rsid w:val="006D6826"/>
    <w:rsid w:val="006D6966"/>
    <w:rsid w:val="006D6D0B"/>
    <w:rsid w:val="006D7E07"/>
    <w:rsid w:val="006E04A5"/>
    <w:rsid w:val="006E10F7"/>
    <w:rsid w:val="006E11E0"/>
    <w:rsid w:val="006E142E"/>
    <w:rsid w:val="006E1895"/>
    <w:rsid w:val="006E1F0C"/>
    <w:rsid w:val="006E3023"/>
    <w:rsid w:val="006E3047"/>
    <w:rsid w:val="006E3288"/>
    <w:rsid w:val="006E49B3"/>
    <w:rsid w:val="006E4A59"/>
    <w:rsid w:val="006E4E98"/>
    <w:rsid w:val="006E5117"/>
    <w:rsid w:val="006E5465"/>
    <w:rsid w:val="006E59FA"/>
    <w:rsid w:val="006E735D"/>
    <w:rsid w:val="006E73F9"/>
    <w:rsid w:val="006F01D5"/>
    <w:rsid w:val="006F2400"/>
    <w:rsid w:val="006F741A"/>
    <w:rsid w:val="00701AC3"/>
    <w:rsid w:val="00701FEA"/>
    <w:rsid w:val="007044AE"/>
    <w:rsid w:val="0070486E"/>
    <w:rsid w:val="007051A8"/>
    <w:rsid w:val="00705571"/>
    <w:rsid w:val="00707E3A"/>
    <w:rsid w:val="00710028"/>
    <w:rsid w:val="0071223D"/>
    <w:rsid w:val="00712B03"/>
    <w:rsid w:val="00713260"/>
    <w:rsid w:val="0071449D"/>
    <w:rsid w:val="00714623"/>
    <w:rsid w:val="00714EF7"/>
    <w:rsid w:val="0071519F"/>
    <w:rsid w:val="00715BC1"/>
    <w:rsid w:val="00717023"/>
    <w:rsid w:val="007177BC"/>
    <w:rsid w:val="00717D29"/>
    <w:rsid w:val="00717D81"/>
    <w:rsid w:val="0072001C"/>
    <w:rsid w:val="0072099B"/>
    <w:rsid w:val="00720C6A"/>
    <w:rsid w:val="0072287A"/>
    <w:rsid w:val="00723CAB"/>
    <w:rsid w:val="00723E27"/>
    <w:rsid w:val="00724731"/>
    <w:rsid w:val="00725C34"/>
    <w:rsid w:val="007260FF"/>
    <w:rsid w:val="00726327"/>
    <w:rsid w:val="00727710"/>
    <w:rsid w:val="007277C1"/>
    <w:rsid w:val="0073092A"/>
    <w:rsid w:val="00731A43"/>
    <w:rsid w:val="00732B05"/>
    <w:rsid w:val="007346F5"/>
    <w:rsid w:val="00734811"/>
    <w:rsid w:val="0073577B"/>
    <w:rsid w:val="00735E1A"/>
    <w:rsid w:val="0073624E"/>
    <w:rsid w:val="0073669C"/>
    <w:rsid w:val="007368CB"/>
    <w:rsid w:val="00736954"/>
    <w:rsid w:val="00736B6F"/>
    <w:rsid w:val="00736FBF"/>
    <w:rsid w:val="00737153"/>
    <w:rsid w:val="0073789B"/>
    <w:rsid w:val="007409C8"/>
    <w:rsid w:val="0074187A"/>
    <w:rsid w:val="00741AC3"/>
    <w:rsid w:val="00742816"/>
    <w:rsid w:val="00742CDD"/>
    <w:rsid w:val="00742EC8"/>
    <w:rsid w:val="00742EE7"/>
    <w:rsid w:val="007434BD"/>
    <w:rsid w:val="00745E54"/>
    <w:rsid w:val="00746EF6"/>
    <w:rsid w:val="00747D3A"/>
    <w:rsid w:val="00750709"/>
    <w:rsid w:val="00751125"/>
    <w:rsid w:val="00752A56"/>
    <w:rsid w:val="007540F5"/>
    <w:rsid w:val="007549B4"/>
    <w:rsid w:val="00755345"/>
    <w:rsid w:val="007576E2"/>
    <w:rsid w:val="00760436"/>
    <w:rsid w:val="00760EC8"/>
    <w:rsid w:val="007616D4"/>
    <w:rsid w:val="007618D4"/>
    <w:rsid w:val="00761B56"/>
    <w:rsid w:val="00762419"/>
    <w:rsid w:val="007625E6"/>
    <w:rsid w:val="00763994"/>
    <w:rsid w:val="007658C3"/>
    <w:rsid w:val="00765DDF"/>
    <w:rsid w:val="00766444"/>
    <w:rsid w:val="00766CBF"/>
    <w:rsid w:val="00766DD4"/>
    <w:rsid w:val="00766F50"/>
    <w:rsid w:val="0077089D"/>
    <w:rsid w:val="007711B3"/>
    <w:rsid w:val="00771379"/>
    <w:rsid w:val="00771800"/>
    <w:rsid w:val="0077264E"/>
    <w:rsid w:val="007736B8"/>
    <w:rsid w:val="00773FC8"/>
    <w:rsid w:val="007747C0"/>
    <w:rsid w:val="00776141"/>
    <w:rsid w:val="00776A1B"/>
    <w:rsid w:val="00777C67"/>
    <w:rsid w:val="00777FBA"/>
    <w:rsid w:val="00780052"/>
    <w:rsid w:val="00780374"/>
    <w:rsid w:val="007807E5"/>
    <w:rsid w:val="00780D30"/>
    <w:rsid w:val="00780DD4"/>
    <w:rsid w:val="00781F84"/>
    <w:rsid w:val="00782873"/>
    <w:rsid w:val="00783759"/>
    <w:rsid w:val="00783B80"/>
    <w:rsid w:val="00783D5C"/>
    <w:rsid w:val="00786391"/>
    <w:rsid w:val="00786BAC"/>
    <w:rsid w:val="0078722E"/>
    <w:rsid w:val="007872F0"/>
    <w:rsid w:val="00790064"/>
    <w:rsid w:val="007905C6"/>
    <w:rsid w:val="00790F56"/>
    <w:rsid w:val="00791A37"/>
    <w:rsid w:val="007933FF"/>
    <w:rsid w:val="00793537"/>
    <w:rsid w:val="007938A2"/>
    <w:rsid w:val="0079482C"/>
    <w:rsid w:val="00795BAC"/>
    <w:rsid w:val="00797622"/>
    <w:rsid w:val="00797CE1"/>
    <w:rsid w:val="007A045E"/>
    <w:rsid w:val="007A0B9C"/>
    <w:rsid w:val="007A0E0E"/>
    <w:rsid w:val="007A15DA"/>
    <w:rsid w:val="007A1ABB"/>
    <w:rsid w:val="007A1C28"/>
    <w:rsid w:val="007A2B48"/>
    <w:rsid w:val="007A48B1"/>
    <w:rsid w:val="007A6EDD"/>
    <w:rsid w:val="007A7C60"/>
    <w:rsid w:val="007B0BD7"/>
    <w:rsid w:val="007B2751"/>
    <w:rsid w:val="007B288B"/>
    <w:rsid w:val="007B2B52"/>
    <w:rsid w:val="007B3096"/>
    <w:rsid w:val="007B33D5"/>
    <w:rsid w:val="007B347B"/>
    <w:rsid w:val="007B34E5"/>
    <w:rsid w:val="007B3D8B"/>
    <w:rsid w:val="007B4686"/>
    <w:rsid w:val="007B4BA1"/>
    <w:rsid w:val="007B4BBC"/>
    <w:rsid w:val="007B4FDB"/>
    <w:rsid w:val="007B64AC"/>
    <w:rsid w:val="007B66D9"/>
    <w:rsid w:val="007B67CE"/>
    <w:rsid w:val="007B6832"/>
    <w:rsid w:val="007B6A5C"/>
    <w:rsid w:val="007B6FBF"/>
    <w:rsid w:val="007B781E"/>
    <w:rsid w:val="007B7A53"/>
    <w:rsid w:val="007C04B8"/>
    <w:rsid w:val="007C09C3"/>
    <w:rsid w:val="007C2E17"/>
    <w:rsid w:val="007C3448"/>
    <w:rsid w:val="007C36AF"/>
    <w:rsid w:val="007C4BA7"/>
    <w:rsid w:val="007C6BE3"/>
    <w:rsid w:val="007C6DC1"/>
    <w:rsid w:val="007C7240"/>
    <w:rsid w:val="007C742F"/>
    <w:rsid w:val="007C7600"/>
    <w:rsid w:val="007D0426"/>
    <w:rsid w:val="007D0472"/>
    <w:rsid w:val="007D1368"/>
    <w:rsid w:val="007D1E9E"/>
    <w:rsid w:val="007D280C"/>
    <w:rsid w:val="007D2BAF"/>
    <w:rsid w:val="007D5EEB"/>
    <w:rsid w:val="007D6623"/>
    <w:rsid w:val="007D7761"/>
    <w:rsid w:val="007D7DC9"/>
    <w:rsid w:val="007E0352"/>
    <w:rsid w:val="007E11C3"/>
    <w:rsid w:val="007E1EFA"/>
    <w:rsid w:val="007E4AF8"/>
    <w:rsid w:val="007E534C"/>
    <w:rsid w:val="007E5387"/>
    <w:rsid w:val="007E66CC"/>
    <w:rsid w:val="007E7C72"/>
    <w:rsid w:val="007F45FA"/>
    <w:rsid w:val="007F4845"/>
    <w:rsid w:val="007F49EC"/>
    <w:rsid w:val="007F5C13"/>
    <w:rsid w:val="008008D6"/>
    <w:rsid w:val="00803012"/>
    <w:rsid w:val="008033B1"/>
    <w:rsid w:val="008041B8"/>
    <w:rsid w:val="008047F4"/>
    <w:rsid w:val="00804BB1"/>
    <w:rsid w:val="00805917"/>
    <w:rsid w:val="008075E9"/>
    <w:rsid w:val="008076E0"/>
    <w:rsid w:val="0080781A"/>
    <w:rsid w:val="00807929"/>
    <w:rsid w:val="00807DEC"/>
    <w:rsid w:val="00811B67"/>
    <w:rsid w:val="00811EB7"/>
    <w:rsid w:val="008121A7"/>
    <w:rsid w:val="0081268E"/>
    <w:rsid w:val="008131CC"/>
    <w:rsid w:val="008147E7"/>
    <w:rsid w:val="00815AA4"/>
    <w:rsid w:val="008163D7"/>
    <w:rsid w:val="00816690"/>
    <w:rsid w:val="0082050A"/>
    <w:rsid w:val="00821380"/>
    <w:rsid w:val="00821630"/>
    <w:rsid w:val="00821D11"/>
    <w:rsid w:val="008227DB"/>
    <w:rsid w:val="00824DA8"/>
    <w:rsid w:val="00824DCF"/>
    <w:rsid w:val="00826D27"/>
    <w:rsid w:val="00826E61"/>
    <w:rsid w:val="00827137"/>
    <w:rsid w:val="00827D83"/>
    <w:rsid w:val="008314BC"/>
    <w:rsid w:val="00831DF0"/>
    <w:rsid w:val="00832D2D"/>
    <w:rsid w:val="00833566"/>
    <w:rsid w:val="00834B35"/>
    <w:rsid w:val="00835069"/>
    <w:rsid w:val="008352E4"/>
    <w:rsid w:val="0083570A"/>
    <w:rsid w:val="0083617B"/>
    <w:rsid w:val="00836FEC"/>
    <w:rsid w:val="00837384"/>
    <w:rsid w:val="00840117"/>
    <w:rsid w:val="0084053B"/>
    <w:rsid w:val="00842672"/>
    <w:rsid w:val="008428D4"/>
    <w:rsid w:val="00842D7D"/>
    <w:rsid w:val="00842E7A"/>
    <w:rsid w:val="008438F0"/>
    <w:rsid w:val="00843F05"/>
    <w:rsid w:val="00844369"/>
    <w:rsid w:val="00844C2F"/>
    <w:rsid w:val="00845096"/>
    <w:rsid w:val="00845146"/>
    <w:rsid w:val="0084584A"/>
    <w:rsid w:val="008459C7"/>
    <w:rsid w:val="00846B18"/>
    <w:rsid w:val="00846D94"/>
    <w:rsid w:val="00847045"/>
    <w:rsid w:val="00847420"/>
    <w:rsid w:val="00847C34"/>
    <w:rsid w:val="00850473"/>
    <w:rsid w:val="008539B7"/>
    <w:rsid w:val="00853A7F"/>
    <w:rsid w:val="00854B4D"/>
    <w:rsid w:val="00854EE1"/>
    <w:rsid w:val="00855031"/>
    <w:rsid w:val="0085639E"/>
    <w:rsid w:val="00857B67"/>
    <w:rsid w:val="00860C43"/>
    <w:rsid w:val="00860C45"/>
    <w:rsid w:val="00860D8D"/>
    <w:rsid w:val="008618F2"/>
    <w:rsid w:val="008618F7"/>
    <w:rsid w:val="0086191E"/>
    <w:rsid w:val="008629CB"/>
    <w:rsid w:val="00863852"/>
    <w:rsid w:val="00863E50"/>
    <w:rsid w:val="00864373"/>
    <w:rsid w:val="00866188"/>
    <w:rsid w:val="008666FC"/>
    <w:rsid w:val="008676A4"/>
    <w:rsid w:val="00867DAA"/>
    <w:rsid w:val="00870ED0"/>
    <w:rsid w:val="0087131F"/>
    <w:rsid w:val="00871481"/>
    <w:rsid w:val="00872EA8"/>
    <w:rsid w:val="008730F3"/>
    <w:rsid w:val="00874047"/>
    <w:rsid w:val="00874973"/>
    <w:rsid w:val="0087529A"/>
    <w:rsid w:val="00876197"/>
    <w:rsid w:val="00876250"/>
    <w:rsid w:val="008764A1"/>
    <w:rsid w:val="008768FE"/>
    <w:rsid w:val="008771FA"/>
    <w:rsid w:val="008778F9"/>
    <w:rsid w:val="00877E1B"/>
    <w:rsid w:val="00881596"/>
    <w:rsid w:val="00881849"/>
    <w:rsid w:val="00883625"/>
    <w:rsid w:val="008844DA"/>
    <w:rsid w:val="008856DF"/>
    <w:rsid w:val="00886B05"/>
    <w:rsid w:val="00887B40"/>
    <w:rsid w:val="008914BC"/>
    <w:rsid w:val="0089295E"/>
    <w:rsid w:val="00893413"/>
    <w:rsid w:val="00896D5E"/>
    <w:rsid w:val="008A0A10"/>
    <w:rsid w:val="008A13DB"/>
    <w:rsid w:val="008A1B33"/>
    <w:rsid w:val="008A2BDF"/>
    <w:rsid w:val="008A2FC5"/>
    <w:rsid w:val="008A397A"/>
    <w:rsid w:val="008A3E8F"/>
    <w:rsid w:val="008A61DD"/>
    <w:rsid w:val="008A6380"/>
    <w:rsid w:val="008A65D5"/>
    <w:rsid w:val="008A7476"/>
    <w:rsid w:val="008B0918"/>
    <w:rsid w:val="008B09EF"/>
    <w:rsid w:val="008B2241"/>
    <w:rsid w:val="008B2C48"/>
    <w:rsid w:val="008B368A"/>
    <w:rsid w:val="008B477C"/>
    <w:rsid w:val="008B4C1C"/>
    <w:rsid w:val="008B5DC7"/>
    <w:rsid w:val="008B7239"/>
    <w:rsid w:val="008B7C2B"/>
    <w:rsid w:val="008C0784"/>
    <w:rsid w:val="008C0E22"/>
    <w:rsid w:val="008C1F33"/>
    <w:rsid w:val="008C1FA8"/>
    <w:rsid w:val="008C2DFA"/>
    <w:rsid w:val="008C33CC"/>
    <w:rsid w:val="008C3829"/>
    <w:rsid w:val="008C3E06"/>
    <w:rsid w:val="008C43FF"/>
    <w:rsid w:val="008C47D4"/>
    <w:rsid w:val="008C4929"/>
    <w:rsid w:val="008C604F"/>
    <w:rsid w:val="008C6AA5"/>
    <w:rsid w:val="008C6E53"/>
    <w:rsid w:val="008D0748"/>
    <w:rsid w:val="008D1178"/>
    <w:rsid w:val="008D275E"/>
    <w:rsid w:val="008D31A5"/>
    <w:rsid w:val="008D54EB"/>
    <w:rsid w:val="008D60C4"/>
    <w:rsid w:val="008D66CE"/>
    <w:rsid w:val="008D6DB7"/>
    <w:rsid w:val="008E02AB"/>
    <w:rsid w:val="008E0828"/>
    <w:rsid w:val="008E0BD3"/>
    <w:rsid w:val="008E11E8"/>
    <w:rsid w:val="008E162A"/>
    <w:rsid w:val="008E1E85"/>
    <w:rsid w:val="008E2EA4"/>
    <w:rsid w:val="008E389E"/>
    <w:rsid w:val="008E4592"/>
    <w:rsid w:val="008E5C81"/>
    <w:rsid w:val="008E6C09"/>
    <w:rsid w:val="008E6C80"/>
    <w:rsid w:val="008F02BE"/>
    <w:rsid w:val="008F0655"/>
    <w:rsid w:val="008F0ACB"/>
    <w:rsid w:val="008F1185"/>
    <w:rsid w:val="008F13FE"/>
    <w:rsid w:val="008F1451"/>
    <w:rsid w:val="008F17A7"/>
    <w:rsid w:val="008F1AAE"/>
    <w:rsid w:val="008F1EB6"/>
    <w:rsid w:val="008F2773"/>
    <w:rsid w:val="008F3CAF"/>
    <w:rsid w:val="008F3D8A"/>
    <w:rsid w:val="008F4523"/>
    <w:rsid w:val="008F485D"/>
    <w:rsid w:val="008F4A70"/>
    <w:rsid w:val="008F4D5B"/>
    <w:rsid w:val="008F5BAE"/>
    <w:rsid w:val="008F5BF6"/>
    <w:rsid w:val="008F5F59"/>
    <w:rsid w:val="008F69E6"/>
    <w:rsid w:val="008F69F2"/>
    <w:rsid w:val="008F6AE6"/>
    <w:rsid w:val="008F6CA9"/>
    <w:rsid w:val="008F6F2C"/>
    <w:rsid w:val="008F788F"/>
    <w:rsid w:val="008F7E4C"/>
    <w:rsid w:val="00900318"/>
    <w:rsid w:val="00900AF4"/>
    <w:rsid w:val="0090190B"/>
    <w:rsid w:val="009024F8"/>
    <w:rsid w:val="00902F74"/>
    <w:rsid w:val="009031C8"/>
    <w:rsid w:val="00903F18"/>
    <w:rsid w:val="00905135"/>
    <w:rsid w:val="009054F5"/>
    <w:rsid w:val="00905C98"/>
    <w:rsid w:val="00906B77"/>
    <w:rsid w:val="009102E5"/>
    <w:rsid w:val="00910556"/>
    <w:rsid w:val="00911021"/>
    <w:rsid w:val="00911967"/>
    <w:rsid w:val="00912155"/>
    <w:rsid w:val="00912680"/>
    <w:rsid w:val="00912687"/>
    <w:rsid w:val="0091280C"/>
    <w:rsid w:val="0091415F"/>
    <w:rsid w:val="00914661"/>
    <w:rsid w:val="00915A89"/>
    <w:rsid w:val="00917052"/>
    <w:rsid w:val="009214D8"/>
    <w:rsid w:val="00921C6C"/>
    <w:rsid w:val="00925095"/>
    <w:rsid w:val="009256C6"/>
    <w:rsid w:val="0092594E"/>
    <w:rsid w:val="00925BE3"/>
    <w:rsid w:val="00926978"/>
    <w:rsid w:val="00926A5E"/>
    <w:rsid w:val="00926B04"/>
    <w:rsid w:val="00926CEA"/>
    <w:rsid w:val="00930ED8"/>
    <w:rsid w:val="00931286"/>
    <w:rsid w:val="009314B2"/>
    <w:rsid w:val="00932050"/>
    <w:rsid w:val="00932342"/>
    <w:rsid w:val="00933505"/>
    <w:rsid w:val="00933B8A"/>
    <w:rsid w:val="009359DD"/>
    <w:rsid w:val="009372DD"/>
    <w:rsid w:val="00941C87"/>
    <w:rsid w:val="00942C24"/>
    <w:rsid w:val="00943855"/>
    <w:rsid w:val="00944D75"/>
    <w:rsid w:val="00945133"/>
    <w:rsid w:val="00945929"/>
    <w:rsid w:val="00946AF8"/>
    <w:rsid w:val="00946D0F"/>
    <w:rsid w:val="00946D96"/>
    <w:rsid w:val="00947073"/>
    <w:rsid w:val="0094712B"/>
    <w:rsid w:val="00947703"/>
    <w:rsid w:val="00947BB9"/>
    <w:rsid w:val="00950BDE"/>
    <w:rsid w:val="00951A06"/>
    <w:rsid w:val="009537C8"/>
    <w:rsid w:val="00954078"/>
    <w:rsid w:val="00954A36"/>
    <w:rsid w:val="00955C37"/>
    <w:rsid w:val="00956783"/>
    <w:rsid w:val="0095756B"/>
    <w:rsid w:val="00960022"/>
    <w:rsid w:val="009601E4"/>
    <w:rsid w:val="009619FA"/>
    <w:rsid w:val="0096309A"/>
    <w:rsid w:val="009634FA"/>
    <w:rsid w:val="00963557"/>
    <w:rsid w:val="00964FC2"/>
    <w:rsid w:val="00965F57"/>
    <w:rsid w:val="00966251"/>
    <w:rsid w:val="0096646B"/>
    <w:rsid w:val="00966ECD"/>
    <w:rsid w:val="00967194"/>
    <w:rsid w:val="00973114"/>
    <w:rsid w:val="00974503"/>
    <w:rsid w:val="00974C02"/>
    <w:rsid w:val="009753A6"/>
    <w:rsid w:val="00976E1A"/>
    <w:rsid w:val="00980208"/>
    <w:rsid w:val="00981493"/>
    <w:rsid w:val="00981755"/>
    <w:rsid w:val="00981D6C"/>
    <w:rsid w:val="009822A5"/>
    <w:rsid w:val="00982457"/>
    <w:rsid w:val="009825E0"/>
    <w:rsid w:val="0098379E"/>
    <w:rsid w:val="00983D1F"/>
    <w:rsid w:val="00984111"/>
    <w:rsid w:val="00984857"/>
    <w:rsid w:val="009852CF"/>
    <w:rsid w:val="00985829"/>
    <w:rsid w:val="00986EC5"/>
    <w:rsid w:val="00987113"/>
    <w:rsid w:val="009877EC"/>
    <w:rsid w:val="00987F84"/>
    <w:rsid w:val="00990835"/>
    <w:rsid w:val="00990C21"/>
    <w:rsid w:val="00991C3F"/>
    <w:rsid w:val="00992FDB"/>
    <w:rsid w:val="009937E2"/>
    <w:rsid w:val="009938C9"/>
    <w:rsid w:val="00993D84"/>
    <w:rsid w:val="00995B2A"/>
    <w:rsid w:val="0099691A"/>
    <w:rsid w:val="00996CFB"/>
    <w:rsid w:val="0099700C"/>
    <w:rsid w:val="00997753"/>
    <w:rsid w:val="009A087B"/>
    <w:rsid w:val="009A2B8E"/>
    <w:rsid w:val="009A377F"/>
    <w:rsid w:val="009A3AC7"/>
    <w:rsid w:val="009A3FAE"/>
    <w:rsid w:val="009A44DE"/>
    <w:rsid w:val="009A4675"/>
    <w:rsid w:val="009A517D"/>
    <w:rsid w:val="009A6013"/>
    <w:rsid w:val="009A7593"/>
    <w:rsid w:val="009B0A17"/>
    <w:rsid w:val="009B185E"/>
    <w:rsid w:val="009B2AF9"/>
    <w:rsid w:val="009B2D0D"/>
    <w:rsid w:val="009B2F01"/>
    <w:rsid w:val="009B33C5"/>
    <w:rsid w:val="009B3E10"/>
    <w:rsid w:val="009B44A1"/>
    <w:rsid w:val="009B5103"/>
    <w:rsid w:val="009B54DA"/>
    <w:rsid w:val="009B6AFA"/>
    <w:rsid w:val="009B6FAA"/>
    <w:rsid w:val="009B7960"/>
    <w:rsid w:val="009C02D9"/>
    <w:rsid w:val="009C06F8"/>
    <w:rsid w:val="009C0E85"/>
    <w:rsid w:val="009C135D"/>
    <w:rsid w:val="009C2A60"/>
    <w:rsid w:val="009C3270"/>
    <w:rsid w:val="009C478A"/>
    <w:rsid w:val="009C6592"/>
    <w:rsid w:val="009C6874"/>
    <w:rsid w:val="009C695D"/>
    <w:rsid w:val="009C6C72"/>
    <w:rsid w:val="009C771C"/>
    <w:rsid w:val="009C7D57"/>
    <w:rsid w:val="009D07EE"/>
    <w:rsid w:val="009D1130"/>
    <w:rsid w:val="009D1199"/>
    <w:rsid w:val="009D255F"/>
    <w:rsid w:val="009D29F4"/>
    <w:rsid w:val="009D3ECA"/>
    <w:rsid w:val="009D4280"/>
    <w:rsid w:val="009D5D3A"/>
    <w:rsid w:val="009D603E"/>
    <w:rsid w:val="009D61DC"/>
    <w:rsid w:val="009E0C29"/>
    <w:rsid w:val="009E10D7"/>
    <w:rsid w:val="009E1EC3"/>
    <w:rsid w:val="009E3024"/>
    <w:rsid w:val="009E308B"/>
    <w:rsid w:val="009E30EF"/>
    <w:rsid w:val="009E341B"/>
    <w:rsid w:val="009E3AC1"/>
    <w:rsid w:val="009E4BE1"/>
    <w:rsid w:val="009E5057"/>
    <w:rsid w:val="009E5674"/>
    <w:rsid w:val="009E5F8F"/>
    <w:rsid w:val="009E6CA1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619"/>
    <w:rsid w:val="009F2C7E"/>
    <w:rsid w:val="009F4DA9"/>
    <w:rsid w:val="009F5643"/>
    <w:rsid w:val="009F568E"/>
    <w:rsid w:val="009F6387"/>
    <w:rsid w:val="009F65E3"/>
    <w:rsid w:val="00A00C9E"/>
    <w:rsid w:val="00A00D12"/>
    <w:rsid w:val="00A01B67"/>
    <w:rsid w:val="00A0414C"/>
    <w:rsid w:val="00A04D04"/>
    <w:rsid w:val="00A051CF"/>
    <w:rsid w:val="00A05680"/>
    <w:rsid w:val="00A05770"/>
    <w:rsid w:val="00A05ED4"/>
    <w:rsid w:val="00A0621F"/>
    <w:rsid w:val="00A0658E"/>
    <w:rsid w:val="00A07EB2"/>
    <w:rsid w:val="00A100AE"/>
    <w:rsid w:val="00A11237"/>
    <w:rsid w:val="00A127F3"/>
    <w:rsid w:val="00A1402A"/>
    <w:rsid w:val="00A151F7"/>
    <w:rsid w:val="00A15D36"/>
    <w:rsid w:val="00A16474"/>
    <w:rsid w:val="00A16680"/>
    <w:rsid w:val="00A16770"/>
    <w:rsid w:val="00A16EA5"/>
    <w:rsid w:val="00A20442"/>
    <w:rsid w:val="00A204DC"/>
    <w:rsid w:val="00A209AD"/>
    <w:rsid w:val="00A20E94"/>
    <w:rsid w:val="00A20FBB"/>
    <w:rsid w:val="00A21779"/>
    <w:rsid w:val="00A21F72"/>
    <w:rsid w:val="00A22BB0"/>
    <w:rsid w:val="00A2446F"/>
    <w:rsid w:val="00A244CD"/>
    <w:rsid w:val="00A24F5D"/>
    <w:rsid w:val="00A25074"/>
    <w:rsid w:val="00A263E1"/>
    <w:rsid w:val="00A27D13"/>
    <w:rsid w:val="00A31010"/>
    <w:rsid w:val="00A32E0F"/>
    <w:rsid w:val="00A33A9D"/>
    <w:rsid w:val="00A33B75"/>
    <w:rsid w:val="00A33C0F"/>
    <w:rsid w:val="00A33F1B"/>
    <w:rsid w:val="00A3447C"/>
    <w:rsid w:val="00A36895"/>
    <w:rsid w:val="00A4014B"/>
    <w:rsid w:val="00A41246"/>
    <w:rsid w:val="00A421FC"/>
    <w:rsid w:val="00A42565"/>
    <w:rsid w:val="00A42986"/>
    <w:rsid w:val="00A429D9"/>
    <w:rsid w:val="00A42CF8"/>
    <w:rsid w:val="00A43D71"/>
    <w:rsid w:val="00A44200"/>
    <w:rsid w:val="00A44512"/>
    <w:rsid w:val="00A44739"/>
    <w:rsid w:val="00A44B0E"/>
    <w:rsid w:val="00A467EF"/>
    <w:rsid w:val="00A46A08"/>
    <w:rsid w:val="00A4722D"/>
    <w:rsid w:val="00A50AA7"/>
    <w:rsid w:val="00A50CBF"/>
    <w:rsid w:val="00A50CC3"/>
    <w:rsid w:val="00A50FA1"/>
    <w:rsid w:val="00A520AF"/>
    <w:rsid w:val="00A5239B"/>
    <w:rsid w:val="00A523A5"/>
    <w:rsid w:val="00A52A2D"/>
    <w:rsid w:val="00A540C2"/>
    <w:rsid w:val="00A55191"/>
    <w:rsid w:val="00A56677"/>
    <w:rsid w:val="00A60429"/>
    <w:rsid w:val="00A617BF"/>
    <w:rsid w:val="00A6194D"/>
    <w:rsid w:val="00A62887"/>
    <w:rsid w:val="00A628C7"/>
    <w:rsid w:val="00A653BE"/>
    <w:rsid w:val="00A65D29"/>
    <w:rsid w:val="00A65ECA"/>
    <w:rsid w:val="00A668D6"/>
    <w:rsid w:val="00A67FDA"/>
    <w:rsid w:val="00A70047"/>
    <w:rsid w:val="00A7077A"/>
    <w:rsid w:val="00A71306"/>
    <w:rsid w:val="00A73062"/>
    <w:rsid w:val="00A733FA"/>
    <w:rsid w:val="00A73AFD"/>
    <w:rsid w:val="00A73EB3"/>
    <w:rsid w:val="00A74835"/>
    <w:rsid w:val="00A74D1E"/>
    <w:rsid w:val="00A74EE8"/>
    <w:rsid w:val="00A7596F"/>
    <w:rsid w:val="00A75C8B"/>
    <w:rsid w:val="00A75CED"/>
    <w:rsid w:val="00A76096"/>
    <w:rsid w:val="00A76758"/>
    <w:rsid w:val="00A77FEE"/>
    <w:rsid w:val="00A8088B"/>
    <w:rsid w:val="00A81DE3"/>
    <w:rsid w:val="00A82266"/>
    <w:rsid w:val="00A8247B"/>
    <w:rsid w:val="00A83CC8"/>
    <w:rsid w:val="00A84100"/>
    <w:rsid w:val="00A84D8F"/>
    <w:rsid w:val="00A84DD7"/>
    <w:rsid w:val="00A8515C"/>
    <w:rsid w:val="00A852FA"/>
    <w:rsid w:val="00A85F2D"/>
    <w:rsid w:val="00A86098"/>
    <w:rsid w:val="00A865A8"/>
    <w:rsid w:val="00A90F4B"/>
    <w:rsid w:val="00A91A65"/>
    <w:rsid w:val="00A9286F"/>
    <w:rsid w:val="00A93F66"/>
    <w:rsid w:val="00A94487"/>
    <w:rsid w:val="00A95998"/>
    <w:rsid w:val="00A95BC0"/>
    <w:rsid w:val="00A96FC7"/>
    <w:rsid w:val="00A97751"/>
    <w:rsid w:val="00A97952"/>
    <w:rsid w:val="00AA127E"/>
    <w:rsid w:val="00AA2853"/>
    <w:rsid w:val="00AA3218"/>
    <w:rsid w:val="00AA3262"/>
    <w:rsid w:val="00AA365F"/>
    <w:rsid w:val="00AA4004"/>
    <w:rsid w:val="00AA4125"/>
    <w:rsid w:val="00AA4878"/>
    <w:rsid w:val="00AA6031"/>
    <w:rsid w:val="00AA6BB3"/>
    <w:rsid w:val="00AA783C"/>
    <w:rsid w:val="00AB1693"/>
    <w:rsid w:val="00AB1FA1"/>
    <w:rsid w:val="00AB209C"/>
    <w:rsid w:val="00AB29B7"/>
    <w:rsid w:val="00AB37A3"/>
    <w:rsid w:val="00AB4150"/>
    <w:rsid w:val="00AB567C"/>
    <w:rsid w:val="00AB7FBA"/>
    <w:rsid w:val="00AC1100"/>
    <w:rsid w:val="00AC13EE"/>
    <w:rsid w:val="00AC1860"/>
    <w:rsid w:val="00AC1D54"/>
    <w:rsid w:val="00AC1DB2"/>
    <w:rsid w:val="00AC2CA9"/>
    <w:rsid w:val="00AC30E8"/>
    <w:rsid w:val="00AC347D"/>
    <w:rsid w:val="00AC3CA5"/>
    <w:rsid w:val="00AC40FA"/>
    <w:rsid w:val="00AC488D"/>
    <w:rsid w:val="00AC6DB1"/>
    <w:rsid w:val="00AC6E04"/>
    <w:rsid w:val="00AC7D37"/>
    <w:rsid w:val="00AC7EDE"/>
    <w:rsid w:val="00AD0FCF"/>
    <w:rsid w:val="00AD0FD3"/>
    <w:rsid w:val="00AD1261"/>
    <w:rsid w:val="00AD1442"/>
    <w:rsid w:val="00AD1D9A"/>
    <w:rsid w:val="00AD1E9F"/>
    <w:rsid w:val="00AD24C7"/>
    <w:rsid w:val="00AD3383"/>
    <w:rsid w:val="00AD3860"/>
    <w:rsid w:val="00AD45DE"/>
    <w:rsid w:val="00AD4CA1"/>
    <w:rsid w:val="00AD5EAF"/>
    <w:rsid w:val="00AD63AC"/>
    <w:rsid w:val="00AD6486"/>
    <w:rsid w:val="00AD72F5"/>
    <w:rsid w:val="00AD78A6"/>
    <w:rsid w:val="00AE07A8"/>
    <w:rsid w:val="00AE07DB"/>
    <w:rsid w:val="00AE0FA9"/>
    <w:rsid w:val="00AE106F"/>
    <w:rsid w:val="00AE2099"/>
    <w:rsid w:val="00AE2800"/>
    <w:rsid w:val="00AE3452"/>
    <w:rsid w:val="00AE40A3"/>
    <w:rsid w:val="00AE50B8"/>
    <w:rsid w:val="00AE587A"/>
    <w:rsid w:val="00AE595B"/>
    <w:rsid w:val="00AE5FC7"/>
    <w:rsid w:val="00AE65D5"/>
    <w:rsid w:val="00AE6711"/>
    <w:rsid w:val="00AE6AC5"/>
    <w:rsid w:val="00AE7DA7"/>
    <w:rsid w:val="00AE7F09"/>
    <w:rsid w:val="00AF0408"/>
    <w:rsid w:val="00AF170C"/>
    <w:rsid w:val="00AF2DEB"/>
    <w:rsid w:val="00AF4100"/>
    <w:rsid w:val="00AF44B0"/>
    <w:rsid w:val="00AF4C4A"/>
    <w:rsid w:val="00AF6E72"/>
    <w:rsid w:val="00B0039E"/>
    <w:rsid w:val="00B0127F"/>
    <w:rsid w:val="00B020EB"/>
    <w:rsid w:val="00B03A61"/>
    <w:rsid w:val="00B03C52"/>
    <w:rsid w:val="00B03EAA"/>
    <w:rsid w:val="00B0495B"/>
    <w:rsid w:val="00B05297"/>
    <w:rsid w:val="00B071D4"/>
    <w:rsid w:val="00B075B8"/>
    <w:rsid w:val="00B10551"/>
    <w:rsid w:val="00B10FF8"/>
    <w:rsid w:val="00B11FC7"/>
    <w:rsid w:val="00B149D5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05CE"/>
    <w:rsid w:val="00B2135F"/>
    <w:rsid w:val="00B2163E"/>
    <w:rsid w:val="00B219B2"/>
    <w:rsid w:val="00B22214"/>
    <w:rsid w:val="00B23121"/>
    <w:rsid w:val="00B24294"/>
    <w:rsid w:val="00B24536"/>
    <w:rsid w:val="00B2553E"/>
    <w:rsid w:val="00B255A6"/>
    <w:rsid w:val="00B25ACD"/>
    <w:rsid w:val="00B25BDD"/>
    <w:rsid w:val="00B26D15"/>
    <w:rsid w:val="00B26E42"/>
    <w:rsid w:val="00B26F11"/>
    <w:rsid w:val="00B270CA"/>
    <w:rsid w:val="00B2717F"/>
    <w:rsid w:val="00B2757C"/>
    <w:rsid w:val="00B3005F"/>
    <w:rsid w:val="00B30088"/>
    <w:rsid w:val="00B3072E"/>
    <w:rsid w:val="00B31046"/>
    <w:rsid w:val="00B31631"/>
    <w:rsid w:val="00B31A1A"/>
    <w:rsid w:val="00B33E58"/>
    <w:rsid w:val="00B33F8F"/>
    <w:rsid w:val="00B34407"/>
    <w:rsid w:val="00B347EB"/>
    <w:rsid w:val="00B35CEA"/>
    <w:rsid w:val="00B3714F"/>
    <w:rsid w:val="00B37399"/>
    <w:rsid w:val="00B373C0"/>
    <w:rsid w:val="00B4010C"/>
    <w:rsid w:val="00B40426"/>
    <w:rsid w:val="00B41473"/>
    <w:rsid w:val="00B41564"/>
    <w:rsid w:val="00B41AD4"/>
    <w:rsid w:val="00B44DF6"/>
    <w:rsid w:val="00B45D11"/>
    <w:rsid w:val="00B46935"/>
    <w:rsid w:val="00B46EFF"/>
    <w:rsid w:val="00B50D31"/>
    <w:rsid w:val="00B51115"/>
    <w:rsid w:val="00B53B47"/>
    <w:rsid w:val="00B555B7"/>
    <w:rsid w:val="00B55D5C"/>
    <w:rsid w:val="00B56DAA"/>
    <w:rsid w:val="00B60F29"/>
    <w:rsid w:val="00B6193D"/>
    <w:rsid w:val="00B627AE"/>
    <w:rsid w:val="00B63C6B"/>
    <w:rsid w:val="00B6419A"/>
    <w:rsid w:val="00B643A0"/>
    <w:rsid w:val="00B649CF"/>
    <w:rsid w:val="00B64AEF"/>
    <w:rsid w:val="00B64D75"/>
    <w:rsid w:val="00B64FB8"/>
    <w:rsid w:val="00B66140"/>
    <w:rsid w:val="00B66E1C"/>
    <w:rsid w:val="00B67653"/>
    <w:rsid w:val="00B704D0"/>
    <w:rsid w:val="00B71BE1"/>
    <w:rsid w:val="00B725D8"/>
    <w:rsid w:val="00B729D6"/>
    <w:rsid w:val="00B7321B"/>
    <w:rsid w:val="00B734FD"/>
    <w:rsid w:val="00B7458D"/>
    <w:rsid w:val="00B74758"/>
    <w:rsid w:val="00B74C3A"/>
    <w:rsid w:val="00B74C4A"/>
    <w:rsid w:val="00B767E2"/>
    <w:rsid w:val="00B76F21"/>
    <w:rsid w:val="00B80310"/>
    <w:rsid w:val="00B807D2"/>
    <w:rsid w:val="00B809A2"/>
    <w:rsid w:val="00B81676"/>
    <w:rsid w:val="00B82165"/>
    <w:rsid w:val="00B83537"/>
    <w:rsid w:val="00B835E4"/>
    <w:rsid w:val="00B83E53"/>
    <w:rsid w:val="00B842F4"/>
    <w:rsid w:val="00B844A2"/>
    <w:rsid w:val="00B850DA"/>
    <w:rsid w:val="00B851AE"/>
    <w:rsid w:val="00B871DE"/>
    <w:rsid w:val="00B87789"/>
    <w:rsid w:val="00B91BAA"/>
    <w:rsid w:val="00B91C3B"/>
    <w:rsid w:val="00B91C65"/>
    <w:rsid w:val="00B94A7E"/>
    <w:rsid w:val="00B951DA"/>
    <w:rsid w:val="00B9527A"/>
    <w:rsid w:val="00B95C5D"/>
    <w:rsid w:val="00B96208"/>
    <w:rsid w:val="00B96A8A"/>
    <w:rsid w:val="00B976A2"/>
    <w:rsid w:val="00BA0DB3"/>
    <w:rsid w:val="00BA118C"/>
    <w:rsid w:val="00BA1293"/>
    <w:rsid w:val="00BA14D3"/>
    <w:rsid w:val="00BA1D6B"/>
    <w:rsid w:val="00BA22B5"/>
    <w:rsid w:val="00BA2462"/>
    <w:rsid w:val="00BA249B"/>
    <w:rsid w:val="00BA24D1"/>
    <w:rsid w:val="00BA49B3"/>
    <w:rsid w:val="00BA4B83"/>
    <w:rsid w:val="00BA577F"/>
    <w:rsid w:val="00BA72E7"/>
    <w:rsid w:val="00BA767D"/>
    <w:rsid w:val="00BA79F3"/>
    <w:rsid w:val="00BA7E90"/>
    <w:rsid w:val="00BB0E34"/>
    <w:rsid w:val="00BB1C64"/>
    <w:rsid w:val="00BB3254"/>
    <w:rsid w:val="00BB4850"/>
    <w:rsid w:val="00BB51DE"/>
    <w:rsid w:val="00BB680C"/>
    <w:rsid w:val="00BC0BF6"/>
    <w:rsid w:val="00BC244E"/>
    <w:rsid w:val="00BC2767"/>
    <w:rsid w:val="00BC285C"/>
    <w:rsid w:val="00BC2CF0"/>
    <w:rsid w:val="00BC300A"/>
    <w:rsid w:val="00BC3AF5"/>
    <w:rsid w:val="00BC7EFD"/>
    <w:rsid w:val="00BD005A"/>
    <w:rsid w:val="00BD05D2"/>
    <w:rsid w:val="00BD07A9"/>
    <w:rsid w:val="00BD1AD5"/>
    <w:rsid w:val="00BD1C42"/>
    <w:rsid w:val="00BD1DFA"/>
    <w:rsid w:val="00BD205C"/>
    <w:rsid w:val="00BD3706"/>
    <w:rsid w:val="00BD4A1F"/>
    <w:rsid w:val="00BD4DBE"/>
    <w:rsid w:val="00BD6504"/>
    <w:rsid w:val="00BD7111"/>
    <w:rsid w:val="00BD74E1"/>
    <w:rsid w:val="00BE08ED"/>
    <w:rsid w:val="00BE1464"/>
    <w:rsid w:val="00BE15A1"/>
    <w:rsid w:val="00BE1607"/>
    <w:rsid w:val="00BE2025"/>
    <w:rsid w:val="00BE26D7"/>
    <w:rsid w:val="00BE2FFD"/>
    <w:rsid w:val="00BE30AE"/>
    <w:rsid w:val="00BE31B0"/>
    <w:rsid w:val="00BE3774"/>
    <w:rsid w:val="00BE4202"/>
    <w:rsid w:val="00BE4FBF"/>
    <w:rsid w:val="00BE6064"/>
    <w:rsid w:val="00BE6480"/>
    <w:rsid w:val="00BE713F"/>
    <w:rsid w:val="00BE72D1"/>
    <w:rsid w:val="00BE7391"/>
    <w:rsid w:val="00BF0C8A"/>
    <w:rsid w:val="00BF15B9"/>
    <w:rsid w:val="00BF301E"/>
    <w:rsid w:val="00BF3400"/>
    <w:rsid w:val="00BF389B"/>
    <w:rsid w:val="00BF3A93"/>
    <w:rsid w:val="00BF4813"/>
    <w:rsid w:val="00BF4B61"/>
    <w:rsid w:val="00BF53D8"/>
    <w:rsid w:val="00BF5849"/>
    <w:rsid w:val="00BF640D"/>
    <w:rsid w:val="00BF64E4"/>
    <w:rsid w:val="00BF6590"/>
    <w:rsid w:val="00BF68E1"/>
    <w:rsid w:val="00BF7599"/>
    <w:rsid w:val="00BF7A87"/>
    <w:rsid w:val="00C029A5"/>
    <w:rsid w:val="00C0341D"/>
    <w:rsid w:val="00C0660B"/>
    <w:rsid w:val="00C0783B"/>
    <w:rsid w:val="00C11917"/>
    <w:rsid w:val="00C121D9"/>
    <w:rsid w:val="00C13860"/>
    <w:rsid w:val="00C14308"/>
    <w:rsid w:val="00C148FB"/>
    <w:rsid w:val="00C1580A"/>
    <w:rsid w:val="00C1592F"/>
    <w:rsid w:val="00C16642"/>
    <w:rsid w:val="00C166D5"/>
    <w:rsid w:val="00C171BE"/>
    <w:rsid w:val="00C17E43"/>
    <w:rsid w:val="00C17F4C"/>
    <w:rsid w:val="00C20C30"/>
    <w:rsid w:val="00C214FE"/>
    <w:rsid w:val="00C22E12"/>
    <w:rsid w:val="00C23299"/>
    <w:rsid w:val="00C240BB"/>
    <w:rsid w:val="00C2483A"/>
    <w:rsid w:val="00C2516F"/>
    <w:rsid w:val="00C25271"/>
    <w:rsid w:val="00C26C77"/>
    <w:rsid w:val="00C324D6"/>
    <w:rsid w:val="00C336EC"/>
    <w:rsid w:val="00C34E7C"/>
    <w:rsid w:val="00C36788"/>
    <w:rsid w:val="00C36E39"/>
    <w:rsid w:val="00C37F92"/>
    <w:rsid w:val="00C401B6"/>
    <w:rsid w:val="00C433D4"/>
    <w:rsid w:val="00C436C3"/>
    <w:rsid w:val="00C43B73"/>
    <w:rsid w:val="00C43E4E"/>
    <w:rsid w:val="00C447EE"/>
    <w:rsid w:val="00C469F3"/>
    <w:rsid w:val="00C503A7"/>
    <w:rsid w:val="00C506F3"/>
    <w:rsid w:val="00C50760"/>
    <w:rsid w:val="00C50918"/>
    <w:rsid w:val="00C50ADA"/>
    <w:rsid w:val="00C50FC0"/>
    <w:rsid w:val="00C52415"/>
    <w:rsid w:val="00C524BE"/>
    <w:rsid w:val="00C52F82"/>
    <w:rsid w:val="00C52FCD"/>
    <w:rsid w:val="00C54A0F"/>
    <w:rsid w:val="00C5546F"/>
    <w:rsid w:val="00C55ACB"/>
    <w:rsid w:val="00C56377"/>
    <w:rsid w:val="00C56446"/>
    <w:rsid w:val="00C57062"/>
    <w:rsid w:val="00C573D2"/>
    <w:rsid w:val="00C61E27"/>
    <w:rsid w:val="00C61F4B"/>
    <w:rsid w:val="00C64190"/>
    <w:rsid w:val="00C64733"/>
    <w:rsid w:val="00C65E63"/>
    <w:rsid w:val="00C66945"/>
    <w:rsid w:val="00C671DA"/>
    <w:rsid w:val="00C678A0"/>
    <w:rsid w:val="00C67DA3"/>
    <w:rsid w:val="00C70FEC"/>
    <w:rsid w:val="00C73C54"/>
    <w:rsid w:val="00C7411C"/>
    <w:rsid w:val="00C742BB"/>
    <w:rsid w:val="00C747B1"/>
    <w:rsid w:val="00C766E3"/>
    <w:rsid w:val="00C76914"/>
    <w:rsid w:val="00C76939"/>
    <w:rsid w:val="00C77F54"/>
    <w:rsid w:val="00C80983"/>
    <w:rsid w:val="00C80B2F"/>
    <w:rsid w:val="00C81A96"/>
    <w:rsid w:val="00C81FE8"/>
    <w:rsid w:val="00C823DD"/>
    <w:rsid w:val="00C82E46"/>
    <w:rsid w:val="00C833E1"/>
    <w:rsid w:val="00C8382C"/>
    <w:rsid w:val="00C841C3"/>
    <w:rsid w:val="00C84B6A"/>
    <w:rsid w:val="00C850FC"/>
    <w:rsid w:val="00C854DD"/>
    <w:rsid w:val="00C8566C"/>
    <w:rsid w:val="00C85C06"/>
    <w:rsid w:val="00C8734B"/>
    <w:rsid w:val="00C87811"/>
    <w:rsid w:val="00C91617"/>
    <w:rsid w:val="00C91895"/>
    <w:rsid w:val="00C932F9"/>
    <w:rsid w:val="00C939A8"/>
    <w:rsid w:val="00C93A47"/>
    <w:rsid w:val="00C93C54"/>
    <w:rsid w:val="00C94B10"/>
    <w:rsid w:val="00C94BB8"/>
    <w:rsid w:val="00C9510D"/>
    <w:rsid w:val="00C9555A"/>
    <w:rsid w:val="00C97645"/>
    <w:rsid w:val="00C97922"/>
    <w:rsid w:val="00C97F81"/>
    <w:rsid w:val="00CA03C3"/>
    <w:rsid w:val="00CA0DB4"/>
    <w:rsid w:val="00CA2AD6"/>
    <w:rsid w:val="00CA2B83"/>
    <w:rsid w:val="00CA2BE0"/>
    <w:rsid w:val="00CA3B17"/>
    <w:rsid w:val="00CA3D2C"/>
    <w:rsid w:val="00CA421B"/>
    <w:rsid w:val="00CA464B"/>
    <w:rsid w:val="00CA535A"/>
    <w:rsid w:val="00CA7B2B"/>
    <w:rsid w:val="00CA7FE4"/>
    <w:rsid w:val="00CB067B"/>
    <w:rsid w:val="00CB07FF"/>
    <w:rsid w:val="00CB0A17"/>
    <w:rsid w:val="00CB18BC"/>
    <w:rsid w:val="00CB19FA"/>
    <w:rsid w:val="00CB1A9B"/>
    <w:rsid w:val="00CB1DC4"/>
    <w:rsid w:val="00CB251D"/>
    <w:rsid w:val="00CB2B91"/>
    <w:rsid w:val="00CB3930"/>
    <w:rsid w:val="00CB3AD1"/>
    <w:rsid w:val="00CB4D0C"/>
    <w:rsid w:val="00CB5941"/>
    <w:rsid w:val="00CB6951"/>
    <w:rsid w:val="00CB6F21"/>
    <w:rsid w:val="00CC0593"/>
    <w:rsid w:val="00CC1394"/>
    <w:rsid w:val="00CC257D"/>
    <w:rsid w:val="00CC2C53"/>
    <w:rsid w:val="00CC2FA1"/>
    <w:rsid w:val="00CC36D2"/>
    <w:rsid w:val="00CC3765"/>
    <w:rsid w:val="00CC3820"/>
    <w:rsid w:val="00CC48C7"/>
    <w:rsid w:val="00CC4935"/>
    <w:rsid w:val="00CC4C02"/>
    <w:rsid w:val="00CC4C4F"/>
    <w:rsid w:val="00CC59AA"/>
    <w:rsid w:val="00CC63FF"/>
    <w:rsid w:val="00CC65BF"/>
    <w:rsid w:val="00CD075D"/>
    <w:rsid w:val="00CD10C1"/>
    <w:rsid w:val="00CD114A"/>
    <w:rsid w:val="00CD18F9"/>
    <w:rsid w:val="00CD43B8"/>
    <w:rsid w:val="00CD47F7"/>
    <w:rsid w:val="00CD5478"/>
    <w:rsid w:val="00CD7531"/>
    <w:rsid w:val="00CD7FA0"/>
    <w:rsid w:val="00CE002F"/>
    <w:rsid w:val="00CE191A"/>
    <w:rsid w:val="00CE21B1"/>
    <w:rsid w:val="00CE21D8"/>
    <w:rsid w:val="00CE2792"/>
    <w:rsid w:val="00CE31AD"/>
    <w:rsid w:val="00CE3211"/>
    <w:rsid w:val="00CE387A"/>
    <w:rsid w:val="00CE497A"/>
    <w:rsid w:val="00CE65C2"/>
    <w:rsid w:val="00CE6A7E"/>
    <w:rsid w:val="00CE7519"/>
    <w:rsid w:val="00CE77E2"/>
    <w:rsid w:val="00CF093B"/>
    <w:rsid w:val="00CF09A3"/>
    <w:rsid w:val="00CF0CCB"/>
    <w:rsid w:val="00CF10E0"/>
    <w:rsid w:val="00CF3CB4"/>
    <w:rsid w:val="00CF40E9"/>
    <w:rsid w:val="00CF43CF"/>
    <w:rsid w:val="00CF52FC"/>
    <w:rsid w:val="00CF5832"/>
    <w:rsid w:val="00CF612D"/>
    <w:rsid w:val="00CF7E44"/>
    <w:rsid w:val="00D00ED1"/>
    <w:rsid w:val="00D0108E"/>
    <w:rsid w:val="00D01406"/>
    <w:rsid w:val="00D02545"/>
    <w:rsid w:val="00D03D43"/>
    <w:rsid w:val="00D059E9"/>
    <w:rsid w:val="00D05DD3"/>
    <w:rsid w:val="00D063D4"/>
    <w:rsid w:val="00D071C0"/>
    <w:rsid w:val="00D109B5"/>
    <w:rsid w:val="00D10CAC"/>
    <w:rsid w:val="00D13723"/>
    <w:rsid w:val="00D143D4"/>
    <w:rsid w:val="00D144CC"/>
    <w:rsid w:val="00D14678"/>
    <w:rsid w:val="00D15F6F"/>
    <w:rsid w:val="00D17C49"/>
    <w:rsid w:val="00D20032"/>
    <w:rsid w:val="00D20B5A"/>
    <w:rsid w:val="00D20C45"/>
    <w:rsid w:val="00D216EC"/>
    <w:rsid w:val="00D216F7"/>
    <w:rsid w:val="00D21EED"/>
    <w:rsid w:val="00D2269B"/>
    <w:rsid w:val="00D22CE3"/>
    <w:rsid w:val="00D230FD"/>
    <w:rsid w:val="00D235B8"/>
    <w:rsid w:val="00D235FD"/>
    <w:rsid w:val="00D23D3E"/>
    <w:rsid w:val="00D2631A"/>
    <w:rsid w:val="00D269BE"/>
    <w:rsid w:val="00D26AA2"/>
    <w:rsid w:val="00D2700F"/>
    <w:rsid w:val="00D27110"/>
    <w:rsid w:val="00D2724A"/>
    <w:rsid w:val="00D2724E"/>
    <w:rsid w:val="00D274CC"/>
    <w:rsid w:val="00D30426"/>
    <w:rsid w:val="00D3062F"/>
    <w:rsid w:val="00D30B8A"/>
    <w:rsid w:val="00D317F4"/>
    <w:rsid w:val="00D31A42"/>
    <w:rsid w:val="00D32CF0"/>
    <w:rsid w:val="00D35124"/>
    <w:rsid w:val="00D35263"/>
    <w:rsid w:val="00D35650"/>
    <w:rsid w:val="00D360CD"/>
    <w:rsid w:val="00D367F8"/>
    <w:rsid w:val="00D36E9E"/>
    <w:rsid w:val="00D36F9D"/>
    <w:rsid w:val="00D40A80"/>
    <w:rsid w:val="00D41B8C"/>
    <w:rsid w:val="00D4259E"/>
    <w:rsid w:val="00D42DB8"/>
    <w:rsid w:val="00D43CD3"/>
    <w:rsid w:val="00D43D02"/>
    <w:rsid w:val="00D44FBB"/>
    <w:rsid w:val="00D459C0"/>
    <w:rsid w:val="00D45F5D"/>
    <w:rsid w:val="00D4787C"/>
    <w:rsid w:val="00D47FF1"/>
    <w:rsid w:val="00D5007F"/>
    <w:rsid w:val="00D504B2"/>
    <w:rsid w:val="00D50F3C"/>
    <w:rsid w:val="00D51396"/>
    <w:rsid w:val="00D5295D"/>
    <w:rsid w:val="00D52ABC"/>
    <w:rsid w:val="00D52CA3"/>
    <w:rsid w:val="00D539A6"/>
    <w:rsid w:val="00D56726"/>
    <w:rsid w:val="00D570A7"/>
    <w:rsid w:val="00D574A9"/>
    <w:rsid w:val="00D57FE6"/>
    <w:rsid w:val="00D60741"/>
    <w:rsid w:val="00D634E8"/>
    <w:rsid w:val="00D6407E"/>
    <w:rsid w:val="00D647D5"/>
    <w:rsid w:val="00D65206"/>
    <w:rsid w:val="00D667AB"/>
    <w:rsid w:val="00D66E5D"/>
    <w:rsid w:val="00D672D4"/>
    <w:rsid w:val="00D674F7"/>
    <w:rsid w:val="00D702F9"/>
    <w:rsid w:val="00D70313"/>
    <w:rsid w:val="00D70B2B"/>
    <w:rsid w:val="00D712FD"/>
    <w:rsid w:val="00D72468"/>
    <w:rsid w:val="00D7258D"/>
    <w:rsid w:val="00D72D49"/>
    <w:rsid w:val="00D74180"/>
    <w:rsid w:val="00D77116"/>
    <w:rsid w:val="00D77213"/>
    <w:rsid w:val="00D7775E"/>
    <w:rsid w:val="00D77AB2"/>
    <w:rsid w:val="00D80911"/>
    <w:rsid w:val="00D80AC6"/>
    <w:rsid w:val="00D80FA8"/>
    <w:rsid w:val="00D810BE"/>
    <w:rsid w:val="00D81A14"/>
    <w:rsid w:val="00D832DD"/>
    <w:rsid w:val="00D836CE"/>
    <w:rsid w:val="00D84624"/>
    <w:rsid w:val="00D84CE1"/>
    <w:rsid w:val="00D85005"/>
    <w:rsid w:val="00D85F3A"/>
    <w:rsid w:val="00D8659F"/>
    <w:rsid w:val="00D875A8"/>
    <w:rsid w:val="00D91B67"/>
    <w:rsid w:val="00D923DF"/>
    <w:rsid w:val="00D926BF"/>
    <w:rsid w:val="00D93B10"/>
    <w:rsid w:val="00D94312"/>
    <w:rsid w:val="00D949BF"/>
    <w:rsid w:val="00D955D6"/>
    <w:rsid w:val="00D9575F"/>
    <w:rsid w:val="00D963B3"/>
    <w:rsid w:val="00D966BA"/>
    <w:rsid w:val="00D968D7"/>
    <w:rsid w:val="00D96DCE"/>
    <w:rsid w:val="00D97657"/>
    <w:rsid w:val="00DA04C2"/>
    <w:rsid w:val="00DA072E"/>
    <w:rsid w:val="00DA1E86"/>
    <w:rsid w:val="00DA2741"/>
    <w:rsid w:val="00DA39EE"/>
    <w:rsid w:val="00DA4A1D"/>
    <w:rsid w:val="00DA4DE6"/>
    <w:rsid w:val="00DA5294"/>
    <w:rsid w:val="00DA5C9E"/>
    <w:rsid w:val="00DA692B"/>
    <w:rsid w:val="00DA695A"/>
    <w:rsid w:val="00DA7252"/>
    <w:rsid w:val="00DA748C"/>
    <w:rsid w:val="00DA79EB"/>
    <w:rsid w:val="00DB06B8"/>
    <w:rsid w:val="00DB11D6"/>
    <w:rsid w:val="00DB22F9"/>
    <w:rsid w:val="00DB27C1"/>
    <w:rsid w:val="00DB360B"/>
    <w:rsid w:val="00DB42F4"/>
    <w:rsid w:val="00DB5067"/>
    <w:rsid w:val="00DB696C"/>
    <w:rsid w:val="00DB7580"/>
    <w:rsid w:val="00DB7A52"/>
    <w:rsid w:val="00DB7E76"/>
    <w:rsid w:val="00DC0932"/>
    <w:rsid w:val="00DC11C0"/>
    <w:rsid w:val="00DC171F"/>
    <w:rsid w:val="00DC1AEE"/>
    <w:rsid w:val="00DC3466"/>
    <w:rsid w:val="00DC3B57"/>
    <w:rsid w:val="00DC551F"/>
    <w:rsid w:val="00DC5930"/>
    <w:rsid w:val="00DC5B4F"/>
    <w:rsid w:val="00DC5F97"/>
    <w:rsid w:val="00DC7345"/>
    <w:rsid w:val="00DC735F"/>
    <w:rsid w:val="00DD0379"/>
    <w:rsid w:val="00DD09C4"/>
    <w:rsid w:val="00DD11CC"/>
    <w:rsid w:val="00DD1377"/>
    <w:rsid w:val="00DD2B3C"/>
    <w:rsid w:val="00DD320A"/>
    <w:rsid w:val="00DD3303"/>
    <w:rsid w:val="00DD4171"/>
    <w:rsid w:val="00DD4F81"/>
    <w:rsid w:val="00DD5654"/>
    <w:rsid w:val="00DE114D"/>
    <w:rsid w:val="00DE1885"/>
    <w:rsid w:val="00DE1DE4"/>
    <w:rsid w:val="00DE271C"/>
    <w:rsid w:val="00DE395E"/>
    <w:rsid w:val="00DE4071"/>
    <w:rsid w:val="00DE4697"/>
    <w:rsid w:val="00DE4F77"/>
    <w:rsid w:val="00DE64FA"/>
    <w:rsid w:val="00DE6609"/>
    <w:rsid w:val="00DE68FE"/>
    <w:rsid w:val="00DE76DE"/>
    <w:rsid w:val="00DF05E0"/>
    <w:rsid w:val="00DF0AF7"/>
    <w:rsid w:val="00DF14CE"/>
    <w:rsid w:val="00DF15E6"/>
    <w:rsid w:val="00DF167A"/>
    <w:rsid w:val="00DF1DF3"/>
    <w:rsid w:val="00DF1F6D"/>
    <w:rsid w:val="00DF3B0E"/>
    <w:rsid w:val="00DF3FA8"/>
    <w:rsid w:val="00DF4C3E"/>
    <w:rsid w:val="00DF5C7B"/>
    <w:rsid w:val="00DF5C8B"/>
    <w:rsid w:val="00DF6336"/>
    <w:rsid w:val="00DF719E"/>
    <w:rsid w:val="00DF7746"/>
    <w:rsid w:val="00E00028"/>
    <w:rsid w:val="00E00B05"/>
    <w:rsid w:val="00E00D18"/>
    <w:rsid w:val="00E019AB"/>
    <w:rsid w:val="00E0286F"/>
    <w:rsid w:val="00E02DCE"/>
    <w:rsid w:val="00E02E35"/>
    <w:rsid w:val="00E03B77"/>
    <w:rsid w:val="00E03BF3"/>
    <w:rsid w:val="00E04CF3"/>
    <w:rsid w:val="00E04D9F"/>
    <w:rsid w:val="00E050D0"/>
    <w:rsid w:val="00E054DC"/>
    <w:rsid w:val="00E06342"/>
    <w:rsid w:val="00E071F0"/>
    <w:rsid w:val="00E074A4"/>
    <w:rsid w:val="00E07DD8"/>
    <w:rsid w:val="00E12220"/>
    <w:rsid w:val="00E13D33"/>
    <w:rsid w:val="00E13D46"/>
    <w:rsid w:val="00E15326"/>
    <w:rsid w:val="00E15A4A"/>
    <w:rsid w:val="00E174C4"/>
    <w:rsid w:val="00E17C35"/>
    <w:rsid w:val="00E17F9A"/>
    <w:rsid w:val="00E20588"/>
    <w:rsid w:val="00E20D16"/>
    <w:rsid w:val="00E215FE"/>
    <w:rsid w:val="00E22A76"/>
    <w:rsid w:val="00E22CEE"/>
    <w:rsid w:val="00E22D90"/>
    <w:rsid w:val="00E22FA8"/>
    <w:rsid w:val="00E23D5F"/>
    <w:rsid w:val="00E243EB"/>
    <w:rsid w:val="00E2534F"/>
    <w:rsid w:val="00E2557D"/>
    <w:rsid w:val="00E25695"/>
    <w:rsid w:val="00E265BC"/>
    <w:rsid w:val="00E2694B"/>
    <w:rsid w:val="00E27451"/>
    <w:rsid w:val="00E30505"/>
    <w:rsid w:val="00E30F5F"/>
    <w:rsid w:val="00E31BC4"/>
    <w:rsid w:val="00E324D0"/>
    <w:rsid w:val="00E330C4"/>
    <w:rsid w:val="00E33C35"/>
    <w:rsid w:val="00E33E2B"/>
    <w:rsid w:val="00E3459C"/>
    <w:rsid w:val="00E369B4"/>
    <w:rsid w:val="00E36E3B"/>
    <w:rsid w:val="00E3764F"/>
    <w:rsid w:val="00E377D4"/>
    <w:rsid w:val="00E41830"/>
    <w:rsid w:val="00E42152"/>
    <w:rsid w:val="00E43D67"/>
    <w:rsid w:val="00E442C2"/>
    <w:rsid w:val="00E456DB"/>
    <w:rsid w:val="00E45737"/>
    <w:rsid w:val="00E46742"/>
    <w:rsid w:val="00E47BF4"/>
    <w:rsid w:val="00E47F08"/>
    <w:rsid w:val="00E51367"/>
    <w:rsid w:val="00E51822"/>
    <w:rsid w:val="00E52610"/>
    <w:rsid w:val="00E5398C"/>
    <w:rsid w:val="00E541BA"/>
    <w:rsid w:val="00E54ACC"/>
    <w:rsid w:val="00E54BBE"/>
    <w:rsid w:val="00E55A7B"/>
    <w:rsid w:val="00E55C0F"/>
    <w:rsid w:val="00E56EDC"/>
    <w:rsid w:val="00E57100"/>
    <w:rsid w:val="00E579A7"/>
    <w:rsid w:val="00E57ACD"/>
    <w:rsid w:val="00E600D6"/>
    <w:rsid w:val="00E60D37"/>
    <w:rsid w:val="00E6141A"/>
    <w:rsid w:val="00E61635"/>
    <w:rsid w:val="00E61FBD"/>
    <w:rsid w:val="00E624C8"/>
    <w:rsid w:val="00E62774"/>
    <w:rsid w:val="00E6316D"/>
    <w:rsid w:val="00E640C8"/>
    <w:rsid w:val="00E64C93"/>
    <w:rsid w:val="00E65212"/>
    <w:rsid w:val="00E658AD"/>
    <w:rsid w:val="00E65ABA"/>
    <w:rsid w:val="00E66DFA"/>
    <w:rsid w:val="00E67B2B"/>
    <w:rsid w:val="00E71137"/>
    <w:rsid w:val="00E71B4F"/>
    <w:rsid w:val="00E7317E"/>
    <w:rsid w:val="00E73626"/>
    <w:rsid w:val="00E74C89"/>
    <w:rsid w:val="00E74FEB"/>
    <w:rsid w:val="00E75B3B"/>
    <w:rsid w:val="00E7628C"/>
    <w:rsid w:val="00E76B45"/>
    <w:rsid w:val="00E771C2"/>
    <w:rsid w:val="00E80383"/>
    <w:rsid w:val="00E8155D"/>
    <w:rsid w:val="00E81BF0"/>
    <w:rsid w:val="00E8397D"/>
    <w:rsid w:val="00E84196"/>
    <w:rsid w:val="00E856E6"/>
    <w:rsid w:val="00E8646A"/>
    <w:rsid w:val="00E8762F"/>
    <w:rsid w:val="00E90156"/>
    <w:rsid w:val="00E901B1"/>
    <w:rsid w:val="00E9076A"/>
    <w:rsid w:val="00E9276B"/>
    <w:rsid w:val="00E92C4B"/>
    <w:rsid w:val="00E92DCA"/>
    <w:rsid w:val="00E935A9"/>
    <w:rsid w:val="00E935D9"/>
    <w:rsid w:val="00E93AB7"/>
    <w:rsid w:val="00E94C38"/>
    <w:rsid w:val="00E955C4"/>
    <w:rsid w:val="00E96246"/>
    <w:rsid w:val="00E966A6"/>
    <w:rsid w:val="00E9785A"/>
    <w:rsid w:val="00EA14B7"/>
    <w:rsid w:val="00EA1874"/>
    <w:rsid w:val="00EA1C49"/>
    <w:rsid w:val="00EA3355"/>
    <w:rsid w:val="00EA3597"/>
    <w:rsid w:val="00EA3A19"/>
    <w:rsid w:val="00EA3FC9"/>
    <w:rsid w:val="00EA41C6"/>
    <w:rsid w:val="00EA4F36"/>
    <w:rsid w:val="00EA5B83"/>
    <w:rsid w:val="00EA7D86"/>
    <w:rsid w:val="00EA7DEA"/>
    <w:rsid w:val="00EB173D"/>
    <w:rsid w:val="00EB2294"/>
    <w:rsid w:val="00EB232D"/>
    <w:rsid w:val="00EB4420"/>
    <w:rsid w:val="00EB5739"/>
    <w:rsid w:val="00EB590A"/>
    <w:rsid w:val="00EB6B9A"/>
    <w:rsid w:val="00EC0D16"/>
    <w:rsid w:val="00EC0FCA"/>
    <w:rsid w:val="00EC1678"/>
    <w:rsid w:val="00EC189D"/>
    <w:rsid w:val="00EC21AD"/>
    <w:rsid w:val="00EC2B5E"/>
    <w:rsid w:val="00EC3D4E"/>
    <w:rsid w:val="00EC4416"/>
    <w:rsid w:val="00EC534F"/>
    <w:rsid w:val="00EC5734"/>
    <w:rsid w:val="00EC57D0"/>
    <w:rsid w:val="00EC6BB4"/>
    <w:rsid w:val="00EC7A63"/>
    <w:rsid w:val="00EC7B6B"/>
    <w:rsid w:val="00EC7F39"/>
    <w:rsid w:val="00ED17B7"/>
    <w:rsid w:val="00ED26B6"/>
    <w:rsid w:val="00ED3253"/>
    <w:rsid w:val="00ED3A55"/>
    <w:rsid w:val="00ED4277"/>
    <w:rsid w:val="00ED4FCA"/>
    <w:rsid w:val="00ED51A0"/>
    <w:rsid w:val="00ED6CFB"/>
    <w:rsid w:val="00ED6E96"/>
    <w:rsid w:val="00ED714B"/>
    <w:rsid w:val="00ED7A34"/>
    <w:rsid w:val="00ED7E0E"/>
    <w:rsid w:val="00EE0468"/>
    <w:rsid w:val="00EE2DF5"/>
    <w:rsid w:val="00EE4557"/>
    <w:rsid w:val="00EE5E58"/>
    <w:rsid w:val="00EE6B55"/>
    <w:rsid w:val="00EE7043"/>
    <w:rsid w:val="00EE760A"/>
    <w:rsid w:val="00EF0577"/>
    <w:rsid w:val="00EF2BB0"/>
    <w:rsid w:val="00EF451A"/>
    <w:rsid w:val="00EF507A"/>
    <w:rsid w:val="00EF53F5"/>
    <w:rsid w:val="00EF57F8"/>
    <w:rsid w:val="00EF640A"/>
    <w:rsid w:val="00EF6CA0"/>
    <w:rsid w:val="00EF72CB"/>
    <w:rsid w:val="00EF7866"/>
    <w:rsid w:val="00EF7D2A"/>
    <w:rsid w:val="00F01378"/>
    <w:rsid w:val="00F0184E"/>
    <w:rsid w:val="00F02313"/>
    <w:rsid w:val="00F06105"/>
    <w:rsid w:val="00F06D21"/>
    <w:rsid w:val="00F1012B"/>
    <w:rsid w:val="00F10212"/>
    <w:rsid w:val="00F106A0"/>
    <w:rsid w:val="00F10772"/>
    <w:rsid w:val="00F11CD3"/>
    <w:rsid w:val="00F11E85"/>
    <w:rsid w:val="00F12023"/>
    <w:rsid w:val="00F126DE"/>
    <w:rsid w:val="00F14657"/>
    <w:rsid w:val="00F1470D"/>
    <w:rsid w:val="00F15579"/>
    <w:rsid w:val="00F15629"/>
    <w:rsid w:val="00F15827"/>
    <w:rsid w:val="00F158FD"/>
    <w:rsid w:val="00F162DC"/>
    <w:rsid w:val="00F164F7"/>
    <w:rsid w:val="00F16A70"/>
    <w:rsid w:val="00F17390"/>
    <w:rsid w:val="00F1746E"/>
    <w:rsid w:val="00F202E9"/>
    <w:rsid w:val="00F206FC"/>
    <w:rsid w:val="00F223C1"/>
    <w:rsid w:val="00F227EB"/>
    <w:rsid w:val="00F246D5"/>
    <w:rsid w:val="00F261D6"/>
    <w:rsid w:val="00F268B2"/>
    <w:rsid w:val="00F27105"/>
    <w:rsid w:val="00F27CB8"/>
    <w:rsid w:val="00F27DFA"/>
    <w:rsid w:val="00F27E15"/>
    <w:rsid w:val="00F32023"/>
    <w:rsid w:val="00F32B94"/>
    <w:rsid w:val="00F32CA9"/>
    <w:rsid w:val="00F331B0"/>
    <w:rsid w:val="00F33EC6"/>
    <w:rsid w:val="00F349E6"/>
    <w:rsid w:val="00F35313"/>
    <w:rsid w:val="00F35B1B"/>
    <w:rsid w:val="00F37192"/>
    <w:rsid w:val="00F379F7"/>
    <w:rsid w:val="00F37A8D"/>
    <w:rsid w:val="00F41A75"/>
    <w:rsid w:val="00F42215"/>
    <w:rsid w:val="00F42B59"/>
    <w:rsid w:val="00F43E1F"/>
    <w:rsid w:val="00F44BF6"/>
    <w:rsid w:val="00F44CE9"/>
    <w:rsid w:val="00F46627"/>
    <w:rsid w:val="00F46EBA"/>
    <w:rsid w:val="00F4703D"/>
    <w:rsid w:val="00F4779D"/>
    <w:rsid w:val="00F47A43"/>
    <w:rsid w:val="00F5002C"/>
    <w:rsid w:val="00F50C2D"/>
    <w:rsid w:val="00F50D8A"/>
    <w:rsid w:val="00F515DC"/>
    <w:rsid w:val="00F51758"/>
    <w:rsid w:val="00F54EEE"/>
    <w:rsid w:val="00F567CF"/>
    <w:rsid w:val="00F569A7"/>
    <w:rsid w:val="00F56E96"/>
    <w:rsid w:val="00F57E0C"/>
    <w:rsid w:val="00F603DD"/>
    <w:rsid w:val="00F60475"/>
    <w:rsid w:val="00F604C2"/>
    <w:rsid w:val="00F60555"/>
    <w:rsid w:val="00F62C03"/>
    <w:rsid w:val="00F6355F"/>
    <w:rsid w:val="00F6395F"/>
    <w:rsid w:val="00F63CEF"/>
    <w:rsid w:val="00F64382"/>
    <w:rsid w:val="00F649D3"/>
    <w:rsid w:val="00F651F7"/>
    <w:rsid w:val="00F66559"/>
    <w:rsid w:val="00F6672A"/>
    <w:rsid w:val="00F721F1"/>
    <w:rsid w:val="00F722FA"/>
    <w:rsid w:val="00F725EE"/>
    <w:rsid w:val="00F72D4F"/>
    <w:rsid w:val="00F738BB"/>
    <w:rsid w:val="00F73DC4"/>
    <w:rsid w:val="00F73EA4"/>
    <w:rsid w:val="00F7543B"/>
    <w:rsid w:val="00F75527"/>
    <w:rsid w:val="00F757D6"/>
    <w:rsid w:val="00F75F42"/>
    <w:rsid w:val="00F75F52"/>
    <w:rsid w:val="00F7672D"/>
    <w:rsid w:val="00F7675D"/>
    <w:rsid w:val="00F768FC"/>
    <w:rsid w:val="00F7790A"/>
    <w:rsid w:val="00F77A61"/>
    <w:rsid w:val="00F77A86"/>
    <w:rsid w:val="00F77F27"/>
    <w:rsid w:val="00F81FDE"/>
    <w:rsid w:val="00F82B3F"/>
    <w:rsid w:val="00F83F2A"/>
    <w:rsid w:val="00F847B4"/>
    <w:rsid w:val="00F84BA9"/>
    <w:rsid w:val="00F856C5"/>
    <w:rsid w:val="00F856F3"/>
    <w:rsid w:val="00F86074"/>
    <w:rsid w:val="00F86E93"/>
    <w:rsid w:val="00F900DF"/>
    <w:rsid w:val="00F90737"/>
    <w:rsid w:val="00F90EF3"/>
    <w:rsid w:val="00F91433"/>
    <w:rsid w:val="00F92985"/>
    <w:rsid w:val="00F92A31"/>
    <w:rsid w:val="00F9311D"/>
    <w:rsid w:val="00F9592E"/>
    <w:rsid w:val="00F969A8"/>
    <w:rsid w:val="00F97173"/>
    <w:rsid w:val="00FA0DB4"/>
    <w:rsid w:val="00FA1EDD"/>
    <w:rsid w:val="00FA36A8"/>
    <w:rsid w:val="00FA4A03"/>
    <w:rsid w:val="00FA5A36"/>
    <w:rsid w:val="00FA5CB0"/>
    <w:rsid w:val="00FA6D7A"/>
    <w:rsid w:val="00FA7696"/>
    <w:rsid w:val="00FB01AD"/>
    <w:rsid w:val="00FB10D1"/>
    <w:rsid w:val="00FB1AF9"/>
    <w:rsid w:val="00FB23FD"/>
    <w:rsid w:val="00FB289F"/>
    <w:rsid w:val="00FB2A1E"/>
    <w:rsid w:val="00FB3853"/>
    <w:rsid w:val="00FB63A0"/>
    <w:rsid w:val="00FB7E49"/>
    <w:rsid w:val="00FC1204"/>
    <w:rsid w:val="00FC145C"/>
    <w:rsid w:val="00FC2823"/>
    <w:rsid w:val="00FC387E"/>
    <w:rsid w:val="00FC39E6"/>
    <w:rsid w:val="00FC4126"/>
    <w:rsid w:val="00FC4A4D"/>
    <w:rsid w:val="00FC5130"/>
    <w:rsid w:val="00FC58EC"/>
    <w:rsid w:val="00FC799D"/>
    <w:rsid w:val="00FC7AFD"/>
    <w:rsid w:val="00FD12FA"/>
    <w:rsid w:val="00FD1586"/>
    <w:rsid w:val="00FD3124"/>
    <w:rsid w:val="00FD3965"/>
    <w:rsid w:val="00FD3B16"/>
    <w:rsid w:val="00FD3B8E"/>
    <w:rsid w:val="00FD45EC"/>
    <w:rsid w:val="00FD5D0F"/>
    <w:rsid w:val="00FD5DAD"/>
    <w:rsid w:val="00FD6363"/>
    <w:rsid w:val="00FD67F2"/>
    <w:rsid w:val="00FD6F06"/>
    <w:rsid w:val="00FD76CC"/>
    <w:rsid w:val="00FE0601"/>
    <w:rsid w:val="00FE0D8D"/>
    <w:rsid w:val="00FE2907"/>
    <w:rsid w:val="00FE33F8"/>
    <w:rsid w:val="00FE3585"/>
    <w:rsid w:val="00FE38C0"/>
    <w:rsid w:val="00FE4B45"/>
    <w:rsid w:val="00FE4F7E"/>
    <w:rsid w:val="00FE7360"/>
    <w:rsid w:val="00FF0775"/>
    <w:rsid w:val="00FF0AEB"/>
    <w:rsid w:val="00FF2971"/>
    <w:rsid w:val="00FF3D6E"/>
    <w:rsid w:val="00FF3FDD"/>
    <w:rsid w:val="00FF4CA8"/>
    <w:rsid w:val="00FF5337"/>
    <w:rsid w:val="00FF5346"/>
    <w:rsid w:val="00FF55E1"/>
    <w:rsid w:val="00FF5A28"/>
    <w:rsid w:val="00FF5D6B"/>
    <w:rsid w:val="00FF6150"/>
    <w:rsid w:val="00FF740F"/>
    <w:rsid w:val="00FF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8F5B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F725EE"/>
    <w:pPr>
      <w:keepNext/>
      <w:numPr>
        <w:numId w:val="23"/>
      </w:numPr>
      <w:tabs>
        <w:tab w:val="left" w:pos="851"/>
      </w:tabs>
      <w:spacing w:before="120" w:line="360" w:lineRule="auto"/>
      <w:ind w:left="851" w:hanging="851"/>
      <w:jc w:val="both"/>
      <w:outlineLvl w:val="0"/>
    </w:pPr>
    <w:rPr>
      <w:rFonts w:ascii="Verdana" w:hAnsi="Verdana"/>
      <w:b/>
      <w:bCs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D9575F"/>
    <w:pPr>
      <w:tabs>
        <w:tab w:val="left" w:pos="709"/>
      </w:tabs>
      <w:spacing w:line="360" w:lineRule="auto"/>
      <w:ind w:left="709" w:hanging="709"/>
      <w:jc w:val="both"/>
      <w:outlineLvl w:val="1"/>
    </w:pPr>
    <w:rPr>
      <w:rFonts w:ascii="Verdana" w:hAnsi="Verdana"/>
      <w:b/>
      <w:bCs/>
      <w:i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74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74E"/>
    <w:pPr>
      <w:keepNext/>
      <w:pageBreakBefore/>
      <w:jc w:val="both"/>
      <w:textAlignment w:val="top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2374E"/>
    <w:pPr>
      <w:keepNext/>
      <w:spacing w:line="280" w:lineRule="exact"/>
      <w:jc w:val="both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F725EE"/>
    <w:rPr>
      <w:rFonts w:ascii="Verdana" w:hAnsi="Verdana"/>
      <w:b/>
      <w:bCs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D9575F"/>
    <w:rPr>
      <w:rFonts w:ascii="Verdana" w:hAnsi="Verdana"/>
      <w:b/>
      <w:bCs/>
      <w:iCs/>
      <w:sz w:val="18"/>
      <w:szCs w:val="18"/>
    </w:rPr>
  </w:style>
  <w:style w:type="character" w:customStyle="1" w:styleId="Nagwek3Znak">
    <w:name w:val="Nagłówek 3 Znak"/>
    <w:link w:val="Nagwek3"/>
    <w:uiPriority w:val="99"/>
    <w:semiHidden/>
    <w:locked/>
    <w:rsid w:val="002C6958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9"/>
    <w:semiHidden/>
    <w:locked/>
    <w:rsid w:val="002C6958"/>
    <w:rPr>
      <w:rFonts w:ascii="Calibri" w:hAnsi="Calibri"/>
      <w:b/>
      <w:sz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9"/>
    <w:semiHidden/>
    <w:locked/>
    <w:rsid w:val="002C6958"/>
    <w:rPr>
      <w:rFonts w:ascii="Calibri" w:hAnsi="Calibri"/>
      <w:sz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uiPriority w:val="99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C6958"/>
    <w:rPr>
      <w:sz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59"/>
    <w:rsid w:val="00D20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2C6958"/>
    <w:rPr>
      <w:sz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C6958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C6958"/>
    <w:rPr>
      <w:sz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2374E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C6958"/>
    <w:rPr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C6958"/>
    <w:rPr>
      <w:sz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2374E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4C0731"/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C6958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22374E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2C6958"/>
    <w:rPr>
      <w:sz w:val="2"/>
    </w:rPr>
  </w:style>
  <w:style w:type="paragraph" w:customStyle="1" w:styleId="Standard">
    <w:name w:val="Standard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C6958"/>
    <w:rPr>
      <w:b/>
      <w:sz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99"/>
    <w:qFormat/>
    <w:rsid w:val="0022374E"/>
    <w:pPr>
      <w:ind w:left="709" w:hanging="709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2C6958"/>
    <w:rPr>
      <w:rFonts w:ascii="Cambria" w:hAnsi="Cambria"/>
      <w:b/>
      <w:kern w:val="28"/>
      <w:sz w:val="32"/>
    </w:rPr>
  </w:style>
  <w:style w:type="character" w:styleId="Pogrubienie">
    <w:name w:val="Strong"/>
    <w:aliases w:val="Tekst treści + Arial,8 pt"/>
    <w:uiPriority w:val="99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Plandokumentu">
    <w:name w:val="Document Map"/>
    <w:basedOn w:val="Normalny"/>
    <w:link w:val="PlandokumentuZnak"/>
    <w:uiPriority w:val="99"/>
    <w:semiHidden/>
    <w:rsid w:val="0022374E"/>
    <w:pPr>
      <w:shd w:val="clear" w:color="auto" w:fill="000080"/>
    </w:pPr>
    <w:rPr>
      <w:sz w:val="2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2C6958"/>
    <w:rPr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C6958"/>
    <w:rPr>
      <w:sz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2C6958"/>
    <w:rPr>
      <w:rFonts w:ascii="Courier New" w:hAnsi="Courier New"/>
      <w:sz w:val="20"/>
    </w:rPr>
  </w:style>
  <w:style w:type="character" w:styleId="Odwoanieprzypisudolnego">
    <w:name w:val="footnote reference"/>
    <w:aliases w:val="Odwołanie przypisu"/>
    <w:uiPriority w:val="99"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uiPriority w:val="99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aliases w:val="List Paragraph,Obiekt"/>
    <w:basedOn w:val="Normalny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</w:style>
  <w:style w:type="character" w:customStyle="1" w:styleId="Teksttreci">
    <w:name w:val="Tekst treści"/>
    <w:link w:val="Teksttreci1"/>
    <w:uiPriority w:val="99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89B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</w:rPr>
  </w:style>
  <w:style w:type="character" w:styleId="Tekstzastpczy">
    <w:name w:val="Placeholder Text"/>
    <w:uiPriority w:val="99"/>
    <w:semiHidden/>
    <w:rsid w:val="005852BD"/>
    <w:rPr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styleId="Akapitzlist">
    <w:name w:val="List Paragraph"/>
    <w:aliases w:val="List Paragraph1,lp1,List Paragraph2"/>
    <w:basedOn w:val="Normalny"/>
    <w:link w:val="AkapitzlistZnak"/>
    <w:uiPriority w:val="34"/>
    <w:qFormat/>
    <w:rsid w:val="00A60429"/>
    <w:pPr>
      <w:ind w:left="720"/>
      <w:contextualSpacing/>
    </w:pPr>
  </w:style>
  <w:style w:type="character" w:customStyle="1" w:styleId="Teksttreci0">
    <w:name w:val="Tekst treści_"/>
    <w:uiPriority w:val="99"/>
    <w:locked/>
    <w:rsid w:val="00A653BE"/>
    <w:rPr>
      <w:rFonts w:ascii="Calibri" w:hAnsi="Calibri"/>
      <w:shd w:val="clear" w:color="auto" w:fill="FFFFFF"/>
    </w:rPr>
  </w:style>
  <w:style w:type="character" w:customStyle="1" w:styleId="Nierozpoznanawzmianka1">
    <w:name w:val="Nierozpoznana wzmianka1"/>
    <w:uiPriority w:val="99"/>
    <w:semiHidden/>
    <w:rsid w:val="007576E2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8E4592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1 Znak,lp1 Znak,List Paragraph2 Znak"/>
    <w:basedOn w:val="Domylnaczcionkaakapitu"/>
    <w:link w:val="Akapitzlist"/>
    <w:uiPriority w:val="34"/>
    <w:rsid w:val="00403793"/>
    <w:rPr>
      <w:sz w:val="24"/>
      <w:szCs w:val="24"/>
    </w:rPr>
  </w:style>
  <w:style w:type="character" w:customStyle="1" w:styleId="ListParagraphChar">
    <w:name w:val="List Paragraph Char"/>
    <w:aliases w:val="Obiekt Char,List Paragraph1 Char"/>
    <w:locked/>
    <w:rsid w:val="00262BC1"/>
    <w:rPr>
      <w:rFonts w:ascii="Calibri" w:eastAsia="Times New Roman" w:hAnsi="Calibri"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4F29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4F29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969A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4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7E936-AF5C-4185-8232-AB7B791B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2019-11-19T11:49:00Z</dcterms:created>
  <dcterms:modified xsi:type="dcterms:W3CDTF">2021-01-05T12:32:00Z</dcterms:modified>
</cp:coreProperties>
</file>